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424DB" w14:textId="3B86BBEC" w:rsidR="007166CE" w:rsidRDefault="00DA6FEB" w:rsidP="00E33FF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AE42AD8" wp14:editId="189684C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C36931E" w14:textId="77777777" w:rsidR="007166CE" w:rsidRDefault="007166CE" w:rsidP="00E33FFD">
      <w:pPr>
        <w:pStyle w:val="berschrift1"/>
      </w:pPr>
      <w:r>
        <w:br w:type="page"/>
      </w:r>
      <w:r>
        <w:lastRenderedPageBreak/>
        <w:t>Vorwort</w:t>
      </w:r>
    </w:p>
    <w:p w14:paraId="24B6AA29" w14:textId="77777777" w:rsidR="007166CE" w:rsidRDefault="007E1779" w:rsidP="00E33FFD">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EAAAC95" w14:textId="77777777" w:rsidR="007E1779" w:rsidRDefault="008D7463" w:rsidP="00E33FFD">
      <w:r>
        <w:t xml:space="preserve">Dieses Jahr hat uns allen eine Menge abverlangt – doch Gott hat uns hindurchgetragen. </w:t>
      </w:r>
    </w:p>
    <w:p w14:paraId="44AB80C2" w14:textId="77777777" w:rsidR="008D7463" w:rsidRDefault="008D7463" w:rsidP="00E33FFD">
      <w:r>
        <w:t>Für mich persönlich bot die Zeit, die ich gewonnen habe, die Gelegenheit, einige neue Bücher zu erstellen. Gleichzeitig überarbeite ich viele der alten Bücher, sei es, um Fehler zu beheben oder neue Inhalte hinzuzufügen.</w:t>
      </w:r>
    </w:p>
    <w:p w14:paraId="027767E6" w14:textId="77777777" w:rsidR="007E1779" w:rsidRDefault="007E1779" w:rsidP="00E33FFD">
      <w:r>
        <w:t>Vielleicht hat aber auch der eine oder die andere Lust, mitzumachen und neue Bücher zu erstellen – sprecht mich einfach an.</w:t>
      </w:r>
    </w:p>
    <w:p w14:paraId="39D998BB" w14:textId="77777777" w:rsidR="007166CE" w:rsidRDefault="007166CE" w:rsidP="00E33FFD">
      <w:r>
        <w:t>Euch allen wünsche ich Gottes reichen Segen und dass Ihr für Euch interessante Texte hier findet. Für Anregungen bin ich immer dankbar.</w:t>
      </w:r>
    </w:p>
    <w:p w14:paraId="6BC4FDEC" w14:textId="77777777" w:rsidR="007166CE" w:rsidRDefault="007166CE" w:rsidP="00E33FFD">
      <w:r>
        <w:t>Gruß &amp; Segen,</w:t>
      </w:r>
    </w:p>
    <w:p w14:paraId="7F4E3C38" w14:textId="77777777" w:rsidR="007166CE" w:rsidRDefault="007166CE" w:rsidP="00E33FFD">
      <w:r>
        <w:t>Andreas</w:t>
      </w:r>
    </w:p>
    <w:p w14:paraId="7769295A" w14:textId="77777777" w:rsidR="0022039F" w:rsidRDefault="007166CE" w:rsidP="00E33FFD">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644906" w14:textId="69D560CF" w:rsidR="0022039F" w:rsidRDefault="00E33FFD" w:rsidP="00E33FFD">
      <w:pPr>
        <w:pStyle w:val="berschrift1"/>
      </w:pPr>
      <w:r>
        <w:t>Teil 1: Ambrosius Blarer</w:t>
      </w:r>
    </w:p>
    <w:p w14:paraId="39EFC688" w14:textId="33A1F1F7" w:rsidR="00E33FFD" w:rsidRDefault="00E33FFD" w:rsidP="00E33FFD">
      <w:pPr>
        <w:pStyle w:val="berschrift2"/>
        <w:rPr>
          <w:lang w:eastAsia="de-DE"/>
        </w:rPr>
      </w:pPr>
      <w:r>
        <w:rPr>
          <w:lang w:eastAsia="de-DE"/>
        </w:rPr>
        <w:t>Lieder</w:t>
      </w:r>
    </w:p>
    <w:p w14:paraId="1EEEEBF4" w14:textId="77777777" w:rsidR="00E33FFD" w:rsidRDefault="00E33FFD" w:rsidP="00E33FFD">
      <w:pPr>
        <w:pStyle w:val="berschrift3"/>
        <w:rPr>
          <w:lang w:eastAsia="de-DE"/>
        </w:rPr>
      </w:pPr>
      <w:r w:rsidRPr="00E33FFD">
        <w:t>Der CXXIX. Psalm.</w:t>
      </w:r>
    </w:p>
    <w:p w14:paraId="4EDEAB82" w14:textId="77777777" w:rsidR="00E33FFD" w:rsidRDefault="00E33FFD" w:rsidP="00E33FFD">
      <w:pPr>
        <w:pStyle w:val="StandardWeb"/>
        <w:spacing w:before="0" w:beforeAutospacing="0" w:after="150" w:afterAutospacing="0"/>
        <w:rPr>
          <w:rFonts w:ascii="Helvetica" w:hAnsi="Helvetica"/>
          <w:color w:val="333333"/>
          <w:sz w:val="21"/>
          <w:szCs w:val="21"/>
        </w:rPr>
      </w:pPr>
      <w:proofErr w:type="spellStart"/>
      <w:r>
        <w:rPr>
          <w:rStyle w:val="Fett"/>
          <w:rFonts w:ascii="Helvetica" w:hAnsi="Helvetica"/>
          <w:color w:val="333333"/>
          <w:sz w:val="21"/>
          <w:szCs w:val="21"/>
        </w:rPr>
        <w:t>Saepe</w:t>
      </w:r>
      <w:proofErr w:type="spellEnd"/>
      <w:r>
        <w:rPr>
          <w:rStyle w:val="Fett"/>
          <w:rFonts w:ascii="Helvetica" w:hAnsi="Helvetica"/>
          <w:color w:val="333333"/>
          <w:sz w:val="21"/>
          <w:szCs w:val="21"/>
        </w:rPr>
        <w:t xml:space="preserve"> </w:t>
      </w:r>
      <w:proofErr w:type="spellStart"/>
      <w:r>
        <w:rPr>
          <w:rStyle w:val="Fett"/>
          <w:rFonts w:ascii="Helvetica" w:hAnsi="Helvetica"/>
          <w:color w:val="333333"/>
          <w:sz w:val="21"/>
          <w:szCs w:val="21"/>
        </w:rPr>
        <w:t>expugnauerunt</w:t>
      </w:r>
      <w:proofErr w:type="spellEnd"/>
      <w:r>
        <w:rPr>
          <w:rStyle w:val="Fett"/>
          <w:rFonts w:ascii="Helvetica" w:hAnsi="Helvetica"/>
          <w:color w:val="333333"/>
          <w:sz w:val="21"/>
          <w:szCs w:val="21"/>
        </w:rPr>
        <w:t xml:space="preserve"> </w:t>
      </w:r>
      <w:proofErr w:type="spellStart"/>
      <w:r>
        <w:rPr>
          <w:rStyle w:val="Fett"/>
          <w:rFonts w:ascii="Helvetica" w:hAnsi="Helvetica"/>
          <w:color w:val="333333"/>
          <w:sz w:val="21"/>
          <w:szCs w:val="21"/>
        </w:rPr>
        <w:t>me</w:t>
      </w:r>
      <w:proofErr w:type="spellEnd"/>
      <w:r>
        <w:rPr>
          <w:rStyle w:val="Fett"/>
          <w:rFonts w:ascii="Helvetica" w:hAnsi="Helvetica"/>
          <w:color w:val="333333"/>
          <w:sz w:val="21"/>
          <w:szCs w:val="21"/>
        </w:rPr>
        <w:t xml:space="preserve"> rc.</w:t>
      </w:r>
    </w:p>
    <w:p w14:paraId="4F667916" w14:textId="77777777" w:rsidR="00E33FFD" w:rsidRDefault="00E33FFD" w:rsidP="00E33FFD">
      <w:pPr>
        <w:pStyle w:val="StandardWeb"/>
        <w:spacing w:before="0" w:beforeAutospacing="0" w:after="150" w:afterAutospacing="0"/>
        <w:rPr>
          <w:rFonts w:ascii="Helvetica" w:hAnsi="Helvetica"/>
          <w:color w:val="333333"/>
          <w:sz w:val="21"/>
          <w:szCs w:val="21"/>
        </w:rPr>
      </w:pPr>
      <w:r>
        <w:rPr>
          <w:rStyle w:val="Hervorhebung"/>
          <w:rFonts w:ascii="Helvetica" w:hAnsi="Helvetica"/>
          <w:color w:val="333333"/>
          <w:sz w:val="21"/>
          <w:szCs w:val="21"/>
        </w:rPr>
        <w:t>(„</w:t>
      </w:r>
      <w:proofErr w:type="spellStart"/>
      <w:r>
        <w:rPr>
          <w:rStyle w:val="Hervorhebung"/>
          <w:rFonts w:ascii="Helvetica" w:hAnsi="Helvetica"/>
          <w:color w:val="333333"/>
          <w:sz w:val="21"/>
          <w:szCs w:val="21"/>
        </w:rPr>
        <w:t>Nüw</w:t>
      </w:r>
      <w:proofErr w:type="spellEnd"/>
      <w:r>
        <w:rPr>
          <w:rStyle w:val="Hervorhebung"/>
          <w:rFonts w:ascii="Helvetica" w:hAnsi="Helvetica"/>
          <w:color w:val="333333"/>
          <w:sz w:val="21"/>
          <w:szCs w:val="21"/>
        </w:rPr>
        <w:t xml:space="preserve"> </w:t>
      </w:r>
      <w:proofErr w:type="spellStart"/>
      <w:r>
        <w:rPr>
          <w:rStyle w:val="Hervorhebung"/>
          <w:rFonts w:ascii="Helvetica" w:hAnsi="Helvetica"/>
          <w:color w:val="333333"/>
          <w:sz w:val="21"/>
          <w:szCs w:val="21"/>
        </w:rPr>
        <w:t>gsangbüchle</w:t>
      </w:r>
      <w:proofErr w:type="spellEnd"/>
      <w:r>
        <w:rPr>
          <w:rStyle w:val="Hervorhebung"/>
          <w:rFonts w:ascii="Helvetica" w:hAnsi="Helvetica"/>
          <w:color w:val="333333"/>
          <w:sz w:val="21"/>
          <w:szCs w:val="21"/>
        </w:rPr>
        <w:t xml:space="preserve"> rc. </w:t>
      </w:r>
      <w:proofErr w:type="spellStart"/>
      <w:r>
        <w:rPr>
          <w:rStyle w:val="Hervorhebung"/>
          <w:rFonts w:ascii="Helvetica" w:hAnsi="Helvetica"/>
          <w:color w:val="333333"/>
          <w:sz w:val="21"/>
          <w:szCs w:val="21"/>
        </w:rPr>
        <w:t>Getruckt</w:t>
      </w:r>
      <w:proofErr w:type="spellEnd"/>
      <w:r>
        <w:rPr>
          <w:rStyle w:val="Hervorhebung"/>
          <w:rFonts w:ascii="Helvetica" w:hAnsi="Helvetica"/>
          <w:color w:val="333333"/>
          <w:sz w:val="21"/>
          <w:szCs w:val="21"/>
        </w:rPr>
        <w:t xml:space="preserve"> </w:t>
      </w:r>
      <w:proofErr w:type="spellStart"/>
      <w:r>
        <w:rPr>
          <w:rStyle w:val="Hervorhebung"/>
          <w:rFonts w:ascii="Helvetica" w:hAnsi="Helvetica"/>
          <w:color w:val="333333"/>
          <w:sz w:val="21"/>
          <w:szCs w:val="21"/>
        </w:rPr>
        <w:t>zuo</w:t>
      </w:r>
      <w:proofErr w:type="spellEnd"/>
      <w:r>
        <w:rPr>
          <w:rStyle w:val="Hervorhebung"/>
          <w:rFonts w:ascii="Helvetica" w:hAnsi="Helvetica"/>
          <w:color w:val="333333"/>
          <w:sz w:val="21"/>
          <w:szCs w:val="21"/>
        </w:rPr>
        <w:t xml:space="preserve"> </w:t>
      </w:r>
      <w:proofErr w:type="spellStart"/>
      <w:r>
        <w:rPr>
          <w:rStyle w:val="Hervorhebung"/>
          <w:rFonts w:ascii="Helvetica" w:hAnsi="Helvetica"/>
          <w:color w:val="333333"/>
          <w:sz w:val="21"/>
          <w:szCs w:val="21"/>
        </w:rPr>
        <w:t>Zürych</w:t>
      </w:r>
      <w:proofErr w:type="spellEnd"/>
      <w:r>
        <w:rPr>
          <w:rStyle w:val="Hervorhebung"/>
          <w:rFonts w:ascii="Helvetica" w:hAnsi="Helvetica"/>
          <w:color w:val="333333"/>
          <w:sz w:val="21"/>
          <w:szCs w:val="21"/>
        </w:rPr>
        <w:t xml:space="preserve"> </w:t>
      </w:r>
      <w:proofErr w:type="spellStart"/>
      <w:r>
        <w:rPr>
          <w:rStyle w:val="Hervorhebung"/>
          <w:rFonts w:ascii="Helvetica" w:hAnsi="Helvetica"/>
          <w:color w:val="333333"/>
          <w:sz w:val="21"/>
          <w:szCs w:val="21"/>
        </w:rPr>
        <w:t>by</w:t>
      </w:r>
      <w:proofErr w:type="spellEnd"/>
      <w:r>
        <w:rPr>
          <w:rStyle w:val="Hervorhebung"/>
          <w:rFonts w:ascii="Helvetica" w:hAnsi="Helvetica"/>
          <w:color w:val="333333"/>
          <w:sz w:val="21"/>
          <w:szCs w:val="21"/>
        </w:rPr>
        <w:t xml:space="preserve"> Christoffel Froschauer, Im </w:t>
      </w:r>
      <w:proofErr w:type="spellStart"/>
      <w:r>
        <w:rPr>
          <w:rStyle w:val="Hervorhebung"/>
          <w:rFonts w:ascii="Helvetica" w:hAnsi="Helvetica"/>
          <w:color w:val="333333"/>
          <w:sz w:val="21"/>
          <w:szCs w:val="21"/>
        </w:rPr>
        <w:t>Jar</w:t>
      </w:r>
      <w:proofErr w:type="spellEnd"/>
      <w:r>
        <w:rPr>
          <w:rStyle w:val="Hervorhebung"/>
          <w:rFonts w:ascii="Helvetica" w:hAnsi="Helvetica"/>
          <w:color w:val="333333"/>
          <w:sz w:val="21"/>
          <w:szCs w:val="21"/>
        </w:rPr>
        <w:t xml:space="preserve"> D.M. XL“)</w:t>
      </w:r>
    </w:p>
    <w:p w14:paraId="2940192F" w14:textId="77777777" w:rsidR="00E33FFD" w:rsidRDefault="00E33FFD" w:rsidP="00E33FFD">
      <w:pPr>
        <w:pStyle w:val="StandardWeb"/>
        <w:spacing w:before="0" w:beforeAutospacing="0" w:after="150" w:afterAutospacing="0"/>
        <w:rPr>
          <w:rFonts w:ascii="Helvetica" w:hAnsi="Helvetica"/>
          <w:color w:val="333333"/>
          <w:sz w:val="21"/>
          <w:szCs w:val="21"/>
        </w:rPr>
      </w:pPr>
      <w:proofErr w:type="spellStart"/>
      <w:r>
        <w:rPr>
          <w:rFonts w:ascii="Helvetica" w:hAnsi="Helvetica"/>
          <w:color w:val="333333"/>
          <w:sz w:val="21"/>
          <w:szCs w:val="21"/>
        </w:rPr>
        <w:t>SAg</w:t>
      </w:r>
      <w:proofErr w:type="spellEnd"/>
      <w:r>
        <w:rPr>
          <w:rFonts w:ascii="Helvetica" w:hAnsi="Helvetica"/>
          <w:color w:val="333333"/>
          <w:sz w:val="21"/>
          <w:szCs w:val="21"/>
        </w:rPr>
        <w:t xml:space="preserve">, Israel: min </w:t>
      </w:r>
      <w:proofErr w:type="spellStart"/>
      <w:r>
        <w:rPr>
          <w:rFonts w:ascii="Helvetica" w:hAnsi="Helvetica"/>
          <w:color w:val="333333"/>
          <w:sz w:val="21"/>
          <w:szCs w:val="21"/>
        </w:rPr>
        <w:t>lyb</w:t>
      </w:r>
      <w:proofErr w:type="spellEnd"/>
      <w:r>
        <w:rPr>
          <w:rFonts w:ascii="Helvetica" w:hAnsi="Helvetica"/>
          <w:color w:val="333333"/>
          <w:sz w:val="21"/>
          <w:szCs w:val="21"/>
        </w:rPr>
        <w:t xml:space="preserve"> und </w:t>
      </w:r>
      <w:proofErr w:type="spellStart"/>
      <w:r>
        <w:rPr>
          <w:rFonts w:ascii="Helvetica" w:hAnsi="Helvetica"/>
          <w:color w:val="333333"/>
          <w:sz w:val="21"/>
          <w:szCs w:val="21"/>
        </w:rPr>
        <w:t>seel</w:t>
      </w:r>
      <w:proofErr w:type="spellEnd"/>
      <w:r>
        <w:rPr>
          <w:rFonts w:ascii="Helvetica" w:hAnsi="Helvetica"/>
          <w:color w:val="333333"/>
          <w:sz w:val="21"/>
          <w:szCs w:val="21"/>
        </w:rPr>
        <w:br/>
        <w:t xml:space="preserve">ward von der </w:t>
      </w:r>
      <w:proofErr w:type="spellStart"/>
      <w:r>
        <w:rPr>
          <w:rFonts w:ascii="Helvetica" w:hAnsi="Helvetica"/>
          <w:color w:val="333333"/>
          <w:sz w:val="21"/>
          <w:szCs w:val="21"/>
        </w:rPr>
        <w:t>wält</w:t>
      </w:r>
      <w:proofErr w:type="spellEnd"/>
      <w:r>
        <w:rPr>
          <w:rFonts w:ascii="Helvetica" w:hAnsi="Helvetica"/>
          <w:color w:val="333333"/>
          <w:sz w:val="21"/>
          <w:szCs w:val="21"/>
        </w:rPr>
        <w:t xml:space="preserve"> </w:t>
      </w:r>
      <w:proofErr w:type="spellStart"/>
      <w:r>
        <w:rPr>
          <w:rFonts w:ascii="Helvetica" w:hAnsi="Helvetica"/>
          <w:color w:val="333333"/>
          <w:sz w:val="21"/>
          <w:szCs w:val="21"/>
        </w:rPr>
        <w:t>offt</w:t>
      </w:r>
      <w:proofErr w:type="spellEnd"/>
      <w:r>
        <w:rPr>
          <w:rFonts w:ascii="Helvetica" w:hAnsi="Helvetica"/>
          <w:color w:val="333333"/>
          <w:sz w:val="21"/>
          <w:szCs w:val="21"/>
        </w:rPr>
        <w:t xml:space="preserve"> </w:t>
      </w:r>
      <w:proofErr w:type="spellStart"/>
      <w:r>
        <w:rPr>
          <w:rFonts w:ascii="Helvetica" w:hAnsi="Helvetica"/>
          <w:color w:val="333333"/>
          <w:sz w:val="21"/>
          <w:szCs w:val="21"/>
        </w:rPr>
        <w:t>trenget</w:t>
      </w:r>
      <w:proofErr w:type="spellEnd"/>
      <w:r>
        <w:rPr>
          <w:rFonts w:ascii="Helvetica" w:hAnsi="Helvetica"/>
          <w:color w:val="333333"/>
          <w:sz w:val="21"/>
          <w:szCs w:val="21"/>
        </w:rPr>
        <w:t>,</w:t>
      </w:r>
      <w:r>
        <w:rPr>
          <w:rFonts w:ascii="Helvetica" w:hAnsi="Helvetica"/>
          <w:color w:val="333333"/>
          <w:sz w:val="21"/>
          <w:szCs w:val="21"/>
        </w:rPr>
        <w:br/>
        <w:t xml:space="preserve">Von </w:t>
      </w:r>
      <w:proofErr w:type="spellStart"/>
      <w:r>
        <w:rPr>
          <w:rFonts w:ascii="Helvetica" w:hAnsi="Helvetica"/>
          <w:color w:val="333333"/>
          <w:sz w:val="21"/>
          <w:szCs w:val="21"/>
        </w:rPr>
        <w:t>jugent</w:t>
      </w:r>
      <w:proofErr w:type="spellEnd"/>
      <w:r>
        <w:rPr>
          <w:rFonts w:ascii="Helvetica" w:hAnsi="Helvetica"/>
          <w:color w:val="333333"/>
          <w:sz w:val="21"/>
          <w:szCs w:val="21"/>
        </w:rPr>
        <w:t xml:space="preserve"> an </w:t>
      </w:r>
      <w:proofErr w:type="spellStart"/>
      <w:r>
        <w:rPr>
          <w:rFonts w:ascii="Helvetica" w:hAnsi="Helvetica"/>
          <w:color w:val="333333"/>
          <w:sz w:val="21"/>
          <w:szCs w:val="21"/>
        </w:rPr>
        <w:t>helt</w:t>
      </w:r>
      <w:proofErr w:type="spellEnd"/>
      <w:r>
        <w:rPr>
          <w:rFonts w:ascii="Helvetica" w:hAnsi="Helvetica"/>
          <w:color w:val="333333"/>
          <w:sz w:val="21"/>
          <w:szCs w:val="21"/>
        </w:rPr>
        <w:t xml:space="preserve"> sich der span,</w:t>
      </w:r>
      <w:r>
        <w:rPr>
          <w:rFonts w:ascii="Helvetica" w:hAnsi="Helvetica"/>
          <w:color w:val="333333"/>
          <w:sz w:val="21"/>
          <w:szCs w:val="21"/>
        </w:rPr>
        <w:br/>
      </w:r>
      <w:proofErr w:type="spellStart"/>
      <w:r>
        <w:rPr>
          <w:rFonts w:ascii="Helvetica" w:hAnsi="Helvetica"/>
          <w:color w:val="333333"/>
          <w:sz w:val="21"/>
          <w:szCs w:val="21"/>
        </w:rPr>
        <w:t>syd</w:t>
      </w:r>
      <w:proofErr w:type="spellEnd"/>
      <w:r>
        <w:rPr>
          <w:rFonts w:ascii="Helvetica" w:hAnsi="Helvetica"/>
          <w:color w:val="333333"/>
          <w:sz w:val="21"/>
          <w:szCs w:val="21"/>
        </w:rPr>
        <w:t xml:space="preserve"> Christus </w:t>
      </w:r>
      <w:proofErr w:type="spellStart"/>
      <w:r>
        <w:rPr>
          <w:rFonts w:ascii="Helvetica" w:hAnsi="Helvetica"/>
          <w:color w:val="333333"/>
          <w:sz w:val="21"/>
          <w:szCs w:val="21"/>
        </w:rPr>
        <w:t>blut</w:t>
      </w:r>
      <w:proofErr w:type="spellEnd"/>
      <w:r>
        <w:rPr>
          <w:rFonts w:ascii="Helvetica" w:hAnsi="Helvetica"/>
          <w:color w:val="333333"/>
          <w:sz w:val="21"/>
          <w:szCs w:val="21"/>
        </w:rPr>
        <w:t xml:space="preserve"> mich </w:t>
      </w:r>
      <w:proofErr w:type="spellStart"/>
      <w:r>
        <w:rPr>
          <w:rFonts w:ascii="Helvetica" w:hAnsi="Helvetica"/>
          <w:color w:val="333333"/>
          <w:sz w:val="21"/>
          <w:szCs w:val="21"/>
        </w:rPr>
        <w:t>bsprenget</w:t>
      </w:r>
      <w:proofErr w:type="spellEnd"/>
      <w:r>
        <w:rPr>
          <w:rFonts w:ascii="Helvetica" w:hAnsi="Helvetica"/>
          <w:color w:val="333333"/>
          <w:sz w:val="21"/>
          <w:szCs w:val="21"/>
        </w:rPr>
        <w:t>:</w:t>
      </w:r>
      <w:r>
        <w:rPr>
          <w:rFonts w:ascii="Helvetica" w:hAnsi="Helvetica"/>
          <w:color w:val="333333"/>
          <w:sz w:val="21"/>
          <w:szCs w:val="21"/>
        </w:rPr>
        <w:br/>
        <w:t xml:space="preserve">Noch </w:t>
      </w:r>
      <w:proofErr w:type="spellStart"/>
      <w:r>
        <w:rPr>
          <w:rFonts w:ascii="Helvetica" w:hAnsi="Helvetica"/>
          <w:color w:val="333333"/>
          <w:sz w:val="21"/>
          <w:szCs w:val="21"/>
        </w:rPr>
        <w:t>bschirmpt</w:t>
      </w:r>
      <w:proofErr w:type="spellEnd"/>
      <w:r>
        <w:rPr>
          <w:rFonts w:ascii="Helvetica" w:hAnsi="Helvetica"/>
          <w:color w:val="333333"/>
          <w:sz w:val="21"/>
          <w:szCs w:val="21"/>
        </w:rPr>
        <w:t xml:space="preserve"> mich Gott </w:t>
      </w:r>
      <w:proofErr w:type="spellStart"/>
      <w:r>
        <w:rPr>
          <w:rFonts w:ascii="Helvetica" w:hAnsi="Helvetica"/>
          <w:color w:val="333333"/>
          <w:sz w:val="21"/>
          <w:szCs w:val="21"/>
        </w:rPr>
        <w:t>gantz</w:t>
      </w:r>
      <w:proofErr w:type="spellEnd"/>
      <w:r>
        <w:rPr>
          <w:rFonts w:ascii="Helvetica" w:hAnsi="Helvetica"/>
          <w:color w:val="333333"/>
          <w:sz w:val="21"/>
          <w:szCs w:val="21"/>
        </w:rPr>
        <w:t xml:space="preserve"> sicherlich,</w:t>
      </w:r>
      <w:r>
        <w:rPr>
          <w:rFonts w:ascii="Helvetica" w:hAnsi="Helvetica"/>
          <w:color w:val="333333"/>
          <w:sz w:val="21"/>
          <w:szCs w:val="21"/>
        </w:rPr>
        <w:br/>
        <w:t xml:space="preserve">in </w:t>
      </w:r>
      <w:proofErr w:type="spellStart"/>
      <w:r>
        <w:rPr>
          <w:rFonts w:ascii="Helvetica" w:hAnsi="Helvetica"/>
          <w:color w:val="333333"/>
          <w:sz w:val="21"/>
          <w:szCs w:val="21"/>
        </w:rPr>
        <w:t>schwachheit</w:t>
      </w:r>
      <w:proofErr w:type="spellEnd"/>
      <w:r>
        <w:rPr>
          <w:rFonts w:ascii="Helvetica" w:hAnsi="Helvetica"/>
          <w:color w:val="333333"/>
          <w:sz w:val="21"/>
          <w:szCs w:val="21"/>
        </w:rPr>
        <w:t xml:space="preserve"> </w:t>
      </w:r>
      <w:proofErr w:type="spellStart"/>
      <w:r>
        <w:rPr>
          <w:rFonts w:ascii="Helvetica" w:hAnsi="Helvetica"/>
          <w:color w:val="333333"/>
          <w:sz w:val="21"/>
          <w:szCs w:val="21"/>
        </w:rPr>
        <w:t>stat</w:t>
      </w:r>
      <w:proofErr w:type="spellEnd"/>
      <w:r>
        <w:rPr>
          <w:rFonts w:ascii="Helvetica" w:hAnsi="Helvetica"/>
          <w:color w:val="333333"/>
          <w:sz w:val="21"/>
          <w:szCs w:val="21"/>
        </w:rPr>
        <w:t xml:space="preserve"> min </w:t>
      </w:r>
      <w:proofErr w:type="spellStart"/>
      <w:r>
        <w:rPr>
          <w:rFonts w:ascii="Helvetica" w:hAnsi="Helvetica"/>
          <w:color w:val="333333"/>
          <w:sz w:val="21"/>
          <w:szCs w:val="21"/>
        </w:rPr>
        <w:t>stercke</w:t>
      </w:r>
      <w:proofErr w:type="spellEnd"/>
      <w:r>
        <w:rPr>
          <w:rFonts w:ascii="Helvetica" w:hAnsi="Helvetica"/>
          <w:color w:val="333333"/>
          <w:sz w:val="21"/>
          <w:szCs w:val="21"/>
        </w:rPr>
        <w:t>,</w:t>
      </w:r>
      <w:r>
        <w:rPr>
          <w:rFonts w:ascii="Helvetica" w:hAnsi="Helvetica"/>
          <w:color w:val="333333"/>
          <w:sz w:val="21"/>
          <w:szCs w:val="21"/>
        </w:rPr>
        <w:br/>
        <w:t xml:space="preserve">Ob </w:t>
      </w:r>
      <w:proofErr w:type="spellStart"/>
      <w:r>
        <w:rPr>
          <w:rFonts w:ascii="Helvetica" w:hAnsi="Helvetica"/>
          <w:color w:val="333333"/>
          <w:sz w:val="21"/>
          <w:szCs w:val="21"/>
        </w:rPr>
        <w:t>glych</w:t>
      </w:r>
      <w:proofErr w:type="spellEnd"/>
      <w:r>
        <w:rPr>
          <w:rFonts w:ascii="Helvetica" w:hAnsi="Helvetica"/>
          <w:color w:val="333333"/>
          <w:sz w:val="21"/>
          <w:szCs w:val="21"/>
        </w:rPr>
        <w:t xml:space="preserve"> min ruck sich vor im </w:t>
      </w:r>
      <w:proofErr w:type="spellStart"/>
      <w:r>
        <w:rPr>
          <w:rFonts w:ascii="Helvetica" w:hAnsi="Helvetica"/>
          <w:color w:val="333333"/>
          <w:sz w:val="21"/>
          <w:szCs w:val="21"/>
        </w:rPr>
        <w:t>buck</w:t>
      </w:r>
      <w:proofErr w:type="spellEnd"/>
      <w:r>
        <w:rPr>
          <w:rFonts w:ascii="Helvetica" w:hAnsi="Helvetica"/>
          <w:color w:val="333333"/>
          <w:sz w:val="21"/>
          <w:szCs w:val="21"/>
        </w:rPr>
        <w:t>,</w:t>
      </w:r>
      <w:r>
        <w:rPr>
          <w:rFonts w:ascii="Helvetica" w:hAnsi="Helvetica"/>
          <w:color w:val="333333"/>
          <w:sz w:val="21"/>
          <w:szCs w:val="21"/>
        </w:rPr>
        <w:br/>
      </w:r>
      <w:proofErr w:type="spellStart"/>
      <w:r>
        <w:rPr>
          <w:rFonts w:ascii="Helvetica" w:hAnsi="Helvetica"/>
          <w:color w:val="333333"/>
          <w:sz w:val="21"/>
          <w:szCs w:val="21"/>
        </w:rPr>
        <w:t>lydt</w:t>
      </w:r>
      <w:proofErr w:type="spellEnd"/>
      <w:r>
        <w:rPr>
          <w:rFonts w:ascii="Helvetica" w:hAnsi="Helvetica"/>
          <w:color w:val="333333"/>
          <w:sz w:val="21"/>
          <w:szCs w:val="21"/>
        </w:rPr>
        <w:t xml:space="preserve"> lang </w:t>
      </w:r>
      <w:proofErr w:type="spellStart"/>
      <w:r>
        <w:rPr>
          <w:rFonts w:ascii="Helvetica" w:hAnsi="Helvetica"/>
          <w:color w:val="333333"/>
          <w:sz w:val="21"/>
          <w:szCs w:val="21"/>
        </w:rPr>
        <w:t>jrs</w:t>
      </w:r>
      <w:proofErr w:type="spellEnd"/>
      <w:r>
        <w:rPr>
          <w:rFonts w:ascii="Helvetica" w:hAnsi="Helvetica"/>
          <w:color w:val="333333"/>
          <w:sz w:val="21"/>
          <w:szCs w:val="21"/>
        </w:rPr>
        <w:t xml:space="preserve"> </w:t>
      </w:r>
      <w:proofErr w:type="spellStart"/>
      <w:r>
        <w:rPr>
          <w:rFonts w:ascii="Helvetica" w:hAnsi="Helvetica"/>
          <w:color w:val="333333"/>
          <w:sz w:val="21"/>
          <w:szCs w:val="21"/>
        </w:rPr>
        <w:t>pflügens</w:t>
      </w:r>
      <w:proofErr w:type="spellEnd"/>
      <w:r>
        <w:rPr>
          <w:rFonts w:ascii="Helvetica" w:hAnsi="Helvetica"/>
          <w:color w:val="333333"/>
          <w:sz w:val="21"/>
          <w:szCs w:val="21"/>
        </w:rPr>
        <w:t xml:space="preserve"> </w:t>
      </w:r>
      <w:proofErr w:type="spellStart"/>
      <w:r>
        <w:rPr>
          <w:rFonts w:ascii="Helvetica" w:hAnsi="Helvetica"/>
          <w:color w:val="333333"/>
          <w:sz w:val="21"/>
          <w:szCs w:val="21"/>
        </w:rPr>
        <w:t>wercke</w:t>
      </w:r>
      <w:proofErr w:type="spellEnd"/>
      <w:r>
        <w:rPr>
          <w:rFonts w:ascii="Helvetica" w:hAnsi="Helvetica"/>
          <w:color w:val="333333"/>
          <w:sz w:val="21"/>
          <w:szCs w:val="21"/>
        </w:rPr>
        <w:t>.</w:t>
      </w:r>
    </w:p>
    <w:p w14:paraId="1B12F1E6" w14:textId="77777777" w:rsidR="00E33FFD" w:rsidRDefault="00E33FFD" w:rsidP="00E33FFD">
      <w:pPr>
        <w:pStyle w:val="StandardWeb"/>
        <w:spacing w:before="0" w:beforeAutospacing="0" w:after="150" w:afterAutospacing="0"/>
        <w:rPr>
          <w:rFonts w:ascii="Helvetica" w:hAnsi="Helvetica"/>
          <w:color w:val="333333"/>
          <w:sz w:val="21"/>
          <w:szCs w:val="21"/>
        </w:rPr>
      </w:pPr>
      <w:r>
        <w:rPr>
          <w:rFonts w:ascii="Helvetica" w:hAnsi="Helvetica"/>
          <w:color w:val="333333"/>
          <w:sz w:val="21"/>
          <w:szCs w:val="21"/>
        </w:rPr>
        <w:t xml:space="preserve">Der Herr recht </w:t>
      </w:r>
      <w:proofErr w:type="spellStart"/>
      <w:r>
        <w:rPr>
          <w:rFonts w:ascii="Helvetica" w:hAnsi="Helvetica"/>
          <w:color w:val="333333"/>
          <w:sz w:val="21"/>
          <w:szCs w:val="21"/>
        </w:rPr>
        <w:t>richt</w:t>
      </w:r>
      <w:proofErr w:type="spellEnd"/>
      <w:r>
        <w:rPr>
          <w:rFonts w:ascii="Helvetica" w:hAnsi="Helvetica"/>
          <w:color w:val="333333"/>
          <w:sz w:val="21"/>
          <w:szCs w:val="21"/>
        </w:rPr>
        <w:t xml:space="preserve">, </w:t>
      </w:r>
      <w:proofErr w:type="spellStart"/>
      <w:r>
        <w:rPr>
          <w:rFonts w:ascii="Helvetica" w:hAnsi="Helvetica"/>
          <w:color w:val="333333"/>
          <w:sz w:val="21"/>
          <w:szCs w:val="21"/>
        </w:rPr>
        <w:t>jr</w:t>
      </w:r>
      <w:proofErr w:type="spellEnd"/>
      <w:r>
        <w:rPr>
          <w:rFonts w:ascii="Helvetica" w:hAnsi="Helvetica"/>
          <w:color w:val="333333"/>
          <w:sz w:val="21"/>
          <w:szCs w:val="21"/>
        </w:rPr>
        <w:t xml:space="preserve"> seil zerbricht,</w:t>
      </w:r>
      <w:r>
        <w:rPr>
          <w:rFonts w:ascii="Helvetica" w:hAnsi="Helvetica"/>
          <w:color w:val="333333"/>
          <w:sz w:val="21"/>
          <w:szCs w:val="21"/>
        </w:rPr>
        <w:br/>
      </w:r>
      <w:proofErr w:type="spellStart"/>
      <w:r>
        <w:rPr>
          <w:rFonts w:ascii="Helvetica" w:hAnsi="Helvetica"/>
          <w:color w:val="333333"/>
          <w:sz w:val="21"/>
          <w:szCs w:val="21"/>
        </w:rPr>
        <w:t>verwirfft</w:t>
      </w:r>
      <w:proofErr w:type="spellEnd"/>
      <w:r>
        <w:rPr>
          <w:rFonts w:ascii="Helvetica" w:hAnsi="Helvetica"/>
          <w:color w:val="333333"/>
          <w:sz w:val="21"/>
          <w:szCs w:val="21"/>
        </w:rPr>
        <w:t xml:space="preserve"> </w:t>
      </w:r>
      <w:proofErr w:type="spellStart"/>
      <w:r>
        <w:rPr>
          <w:rFonts w:ascii="Helvetica" w:hAnsi="Helvetica"/>
          <w:color w:val="333333"/>
          <w:sz w:val="21"/>
          <w:szCs w:val="21"/>
        </w:rPr>
        <w:t>diß</w:t>
      </w:r>
      <w:proofErr w:type="spellEnd"/>
      <w:r>
        <w:rPr>
          <w:rFonts w:ascii="Helvetica" w:hAnsi="Helvetica"/>
          <w:color w:val="333333"/>
          <w:sz w:val="21"/>
          <w:szCs w:val="21"/>
        </w:rPr>
        <w:t xml:space="preserve"> </w:t>
      </w:r>
      <w:proofErr w:type="spellStart"/>
      <w:r>
        <w:rPr>
          <w:rFonts w:ascii="Helvetica" w:hAnsi="Helvetica"/>
          <w:color w:val="333333"/>
          <w:sz w:val="21"/>
          <w:szCs w:val="21"/>
        </w:rPr>
        <w:t>gottloß</w:t>
      </w:r>
      <w:proofErr w:type="spellEnd"/>
      <w:r>
        <w:rPr>
          <w:rFonts w:ascii="Helvetica" w:hAnsi="Helvetica"/>
          <w:color w:val="333333"/>
          <w:sz w:val="21"/>
          <w:szCs w:val="21"/>
        </w:rPr>
        <w:t xml:space="preserve"> </w:t>
      </w:r>
      <w:proofErr w:type="spellStart"/>
      <w:r>
        <w:rPr>
          <w:rFonts w:ascii="Helvetica" w:hAnsi="Helvetica"/>
          <w:color w:val="333333"/>
          <w:sz w:val="21"/>
          <w:szCs w:val="21"/>
        </w:rPr>
        <w:t>gsinde</w:t>
      </w:r>
      <w:proofErr w:type="spellEnd"/>
      <w:r>
        <w:rPr>
          <w:rFonts w:ascii="Helvetica" w:hAnsi="Helvetica"/>
          <w:color w:val="333333"/>
          <w:sz w:val="21"/>
          <w:szCs w:val="21"/>
        </w:rPr>
        <w:t>,</w:t>
      </w:r>
      <w:r>
        <w:rPr>
          <w:rFonts w:ascii="Helvetica" w:hAnsi="Helvetica"/>
          <w:color w:val="333333"/>
          <w:sz w:val="21"/>
          <w:szCs w:val="21"/>
        </w:rPr>
        <w:br/>
        <w:t xml:space="preserve">Das </w:t>
      </w:r>
      <w:proofErr w:type="spellStart"/>
      <w:r>
        <w:rPr>
          <w:rFonts w:ascii="Helvetica" w:hAnsi="Helvetica"/>
          <w:color w:val="333333"/>
          <w:sz w:val="21"/>
          <w:szCs w:val="21"/>
        </w:rPr>
        <w:t>sy</w:t>
      </w:r>
      <w:proofErr w:type="spellEnd"/>
      <w:r>
        <w:rPr>
          <w:rFonts w:ascii="Helvetica" w:hAnsi="Helvetica"/>
          <w:color w:val="333333"/>
          <w:sz w:val="21"/>
          <w:szCs w:val="21"/>
        </w:rPr>
        <w:t xml:space="preserve"> </w:t>
      </w:r>
      <w:proofErr w:type="spellStart"/>
      <w:r>
        <w:rPr>
          <w:rFonts w:ascii="Helvetica" w:hAnsi="Helvetica"/>
          <w:color w:val="333333"/>
          <w:sz w:val="21"/>
          <w:szCs w:val="21"/>
        </w:rPr>
        <w:t>zuhand</w:t>
      </w:r>
      <w:proofErr w:type="spellEnd"/>
      <w:r>
        <w:rPr>
          <w:rFonts w:ascii="Helvetica" w:hAnsi="Helvetica"/>
          <w:color w:val="333333"/>
          <w:sz w:val="21"/>
          <w:szCs w:val="21"/>
        </w:rPr>
        <w:t xml:space="preserve"> fliehend mit </w:t>
      </w:r>
      <w:proofErr w:type="spellStart"/>
      <w:r>
        <w:rPr>
          <w:rFonts w:ascii="Helvetica" w:hAnsi="Helvetica"/>
          <w:color w:val="333333"/>
          <w:sz w:val="21"/>
          <w:szCs w:val="21"/>
        </w:rPr>
        <w:t>schand</w:t>
      </w:r>
      <w:proofErr w:type="spellEnd"/>
      <w:r>
        <w:rPr>
          <w:rFonts w:ascii="Helvetica" w:hAnsi="Helvetica"/>
          <w:color w:val="333333"/>
          <w:sz w:val="21"/>
          <w:szCs w:val="21"/>
        </w:rPr>
        <w:t>,</w:t>
      </w:r>
      <w:r>
        <w:rPr>
          <w:rFonts w:ascii="Helvetica" w:hAnsi="Helvetica"/>
          <w:color w:val="333333"/>
          <w:sz w:val="21"/>
          <w:szCs w:val="21"/>
        </w:rPr>
        <w:br/>
        <w:t xml:space="preserve">all, die Zion sind </w:t>
      </w:r>
      <w:proofErr w:type="spellStart"/>
      <w:r>
        <w:rPr>
          <w:rFonts w:ascii="Helvetica" w:hAnsi="Helvetica"/>
          <w:color w:val="333333"/>
          <w:sz w:val="21"/>
          <w:szCs w:val="21"/>
        </w:rPr>
        <w:t>fynde</w:t>
      </w:r>
      <w:proofErr w:type="spellEnd"/>
      <w:r>
        <w:rPr>
          <w:rFonts w:ascii="Helvetica" w:hAnsi="Helvetica"/>
          <w:color w:val="333333"/>
          <w:sz w:val="21"/>
          <w:szCs w:val="21"/>
        </w:rPr>
        <w:t>,</w:t>
      </w:r>
      <w:r>
        <w:rPr>
          <w:rFonts w:ascii="Helvetica" w:hAnsi="Helvetica"/>
          <w:color w:val="333333"/>
          <w:sz w:val="21"/>
          <w:szCs w:val="21"/>
        </w:rPr>
        <w:br/>
        <w:t xml:space="preserve">Und er </w:t>
      </w:r>
      <w:proofErr w:type="spellStart"/>
      <w:r>
        <w:rPr>
          <w:rFonts w:ascii="Helvetica" w:hAnsi="Helvetica"/>
          <w:color w:val="333333"/>
          <w:sz w:val="21"/>
          <w:szCs w:val="21"/>
        </w:rPr>
        <w:t>sy</w:t>
      </w:r>
      <w:proofErr w:type="spellEnd"/>
      <w:r>
        <w:rPr>
          <w:rFonts w:ascii="Helvetica" w:hAnsi="Helvetica"/>
          <w:color w:val="333333"/>
          <w:sz w:val="21"/>
          <w:szCs w:val="21"/>
        </w:rPr>
        <w:t xml:space="preserve"> mach wies </w:t>
      </w:r>
      <w:proofErr w:type="spellStart"/>
      <w:r>
        <w:rPr>
          <w:rFonts w:ascii="Helvetica" w:hAnsi="Helvetica"/>
          <w:color w:val="333333"/>
          <w:sz w:val="21"/>
          <w:szCs w:val="21"/>
        </w:rPr>
        <w:t>höw</w:t>
      </w:r>
      <w:proofErr w:type="spellEnd"/>
      <w:r>
        <w:rPr>
          <w:rFonts w:ascii="Helvetica" w:hAnsi="Helvetica"/>
          <w:color w:val="333333"/>
          <w:sz w:val="21"/>
          <w:szCs w:val="21"/>
        </w:rPr>
        <w:t xml:space="preserve"> im </w:t>
      </w:r>
      <w:proofErr w:type="spellStart"/>
      <w:r>
        <w:rPr>
          <w:rFonts w:ascii="Helvetica" w:hAnsi="Helvetica"/>
          <w:color w:val="333333"/>
          <w:sz w:val="21"/>
          <w:szCs w:val="21"/>
        </w:rPr>
        <w:t>tach</w:t>
      </w:r>
      <w:proofErr w:type="spellEnd"/>
      <w:r>
        <w:rPr>
          <w:rFonts w:ascii="Helvetica" w:hAnsi="Helvetica"/>
          <w:color w:val="333333"/>
          <w:sz w:val="21"/>
          <w:szCs w:val="21"/>
        </w:rPr>
        <w:t>,</w:t>
      </w:r>
      <w:r>
        <w:rPr>
          <w:rFonts w:ascii="Helvetica" w:hAnsi="Helvetica"/>
          <w:color w:val="333333"/>
          <w:sz w:val="21"/>
          <w:szCs w:val="21"/>
        </w:rPr>
        <w:br/>
        <w:t xml:space="preserve">des </w:t>
      </w:r>
      <w:proofErr w:type="spellStart"/>
      <w:r>
        <w:rPr>
          <w:rFonts w:ascii="Helvetica" w:hAnsi="Helvetica"/>
          <w:color w:val="333333"/>
          <w:sz w:val="21"/>
          <w:szCs w:val="21"/>
        </w:rPr>
        <w:t>krafft</w:t>
      </w:r>
      <w:proofErr w:type="spellEnd"/>
      <w:r>
        <w:rPr>
          <w:rFonts w:ascii="Helvetica" w:hAnsi="Helvetica"/>
          <w:color w:val="333333"/>
          <w:sz w:val="21"/>
          <w:szCs w:val="21"/>
        </w:rPr>
        <w:t xml:space="preserve"> on </w:t>
      </w:r>
      <w:proofErr w:type="spellStart"/>
      <w:r>
        <w:rPr>
          <w:rFonts w:ascii="Helvetica" w:hAnsi="Helvetica"/>
          <w:color w:val="333333"/>
          <w:sz w:val="21"/>
          <w:szCs w:val="21"/>
        </w:rPr>
        <w:t>sücht</w:t>
      </w:r>
      <w:proofErr w:type="spellEnd"/>
      <w:r>
        <w:rPr>
          <w:rFonts w:ascii="Helvetica" w:hAnsi="Helvetica"/>
          <w:color w:val="333333"/>
          <w:sz w:val="21"/>
          <w:szCs w:val="21"/>
        </w:rPr>
        <w:t xml:space="preserve"> </w:t>
      </w:r>
      <w:proofErr w:type="spellStart"/>
      <w:r>
        <w:rPr>
          <w:rFonts w:ascii="Helvetica" w:hAnsi="Helvetica"/>
          <w:color w:val="333333"/>
          <w:sz w:val="21"/>
          <w:szCs w:val="21"/>
        </w:rPr>
        <w:t>verschmorret</w:t>
      </w:r>
      <w:proofErr w:type="spellEnd"/>
      <w:r>
        <w:rPr>
          <w:rFonts w:ascii="Helvetica" w:hAnsi="Helvetica"/>
          <w:color w:val="333333"/>
          <w:sz w:val="21"/>
          <w:szCs w:val="21"/>
        </w:rPr>
        <w:t>,</w:t>
      </w:r>
      <w:r>
        <w:rPr>
          <w:rFonts w:ascii="Helvetica" w:hAnsi="Helvetica"/>
          <w:color w:val="333333"/>
          <w:sz w:val="21"/>
          <w:szCs w:val="21"/>
        </w:rPr>
        <w:br/>
        <w:t xml:space="preserve">Das </w:t>
      </w:r>
      <w:proofErr w:type="spellStart"/>
      <w:r>
        <w:rPr>
          <w:rFonts w:ascii="Helvetica" w:hAnsi="Helvetica"/>
          <w:color w:val="333333"/>
          <w:sz w:val="21"/>
          <w:szCs w:val="21"/>
        </w:rPr>
        <w:t>niemen</w:t>
      </w:r>
      <w:proofErr w:type="spellEnd"/>
      <w:r>
        <w:rPr>
          <w:rFonts w:ascii="Helvetica" w:hAnsi="Helvetica"/>
          <w:color w:val="333333"/>
          <w:sz w:val="21"/>
          <w:szCs w:val="21"/>
        </w:rPr>
        <w:t xml:space="preserve"> </w:t>
      </w:r>
      <w:proofErr w:type="spellStart"/>
      <w:r>
        <w:rPr>
          <w:rFonts w:ascii="Helvetica" w:hAnsi="Helvetica"/>
          <w:color w:val="333333"/>
          <w:sz w:val="21"/>
          <w:szCs w:val="21"/>
        </w:rPr>
        <w:t>schnydt</w:t>
      </w:r>
      <w:proofErr w:type="spellEnd"/>
      <w:r>
        <w:rPr>
          <w:rFonts w:ascii="Helvetica" w:hAnsi="Helvetica"/>
          <w:color w:val="333333"/>
          <w:sz w:val="21"/>
          <w:szCs w:val="21"/>
        </w:rPr>
        <w:t xml:space="preserve">, noch </w:t>
      </w:r>
      <w:proofErr w:type="spellStart"/>
      <w:r>
        <w:rPr>
          <w:rFonts w:ascii="Helvetica" w:hAnsi="Helvetica"/>
          <w:color w:val="333333"/>
          <w:sz w:val="21"/>
          <w:szCs w:val="21"/>
        </w:rPr>
        <w:t>garben</w:t>
      </w:r>
      <w:proofErr w:type="spellEnd"/>
      <w:r>
        <w:rPr>
          <w:rFonts w:ascii="Helvetica" w:hAnsi="Helvetica"/>
          <w:color w:val="333333"/>
          <w:sz w:val="21"/>
          <w:szCs w:val="21"/>
        </w:rPr>
        <w:t xml:space="preserve"> </w:t>
      </w:r>
      <w:proofErr w:type="spellStart"/>
      <w:r>
        <w:rPr>
          <w:rFonts w:ascii="Helvetica" w:hAnsi="Helvetica"/>
          <w:color w:val="333333"/>
          <w:sz w:val="21"/>
          <w:szCs w:val="21"/>
        </w:rPr>
        <w:t>gyt</w:t>
      </w:r>
      <w:proofErr w:type="spellEnd"/>
      <w:r>
        <w:rPr>
          <w:rFonts w:ascii="Helvetica" w:hAnsi="Helvetica"/>
          <w:color w:val="333333"/>
          <w:sz w:val="21"/>
          <w:szCs w:val="21"/>
        </w:rPr>
        <w:t>,</w:t>
      </w:r>
      <w:r>
        <w:rPr>
          <w:rFonts w:ascii="Helvetica" w:hAnsi="Helvetica"/>
          <w:color w:val="333333"/>
          <w:sz w:val="21"/>
          <w:szCs w:val="21"/>
        </w:rPr>
        <w:br/>
        <w:t xml:space="preserve">er mans </w:t>
      </w:r>
      <w:proofErr w:type="spellStart"/>
      <w:r>
        <w:rPr>
          <w:rFonts w:ascii="Helvetica" w:hAnsi="Helvetica"/>
          <w:color w:val="333333"/>
          <w:sz w:val="21"/>
          <w:szCs w:val="21"/>
        </w:rPr>
        <w:t>ußroufft</w:t>
      </w:r>
      <w:proofErr w:type="spellEnd"/>
      <w:r>
        <w:rPr>
          <w:rFonts w:ascii="Helvetica" w:hAnsi="Helvetica"/>
          <w:color w:val="333333"/>
          <w:sz w:val="21"/>
          <w:szCs w:val="21"/>
        </w:rPr>
        <w:t xml:space="preserve"> ists dorret.</w:t>
      </w:r>
    </w:p>
    <w:p w14:paraId="40D6C585" w14:textId="77777777" w:rsidR="00E33FFD" w:rsidRDefault="00E33FFD" w:rsidP="00E33FFD">
      <w:pPr>
        <w:pStyle w:val="StandardWeb"/>
        <w:spacing w:before="0" w:beforeAutospacing="0" w:after="150" w:afterAutospacing="0"/>
        <w:rPr>
          <w:rFonts w:ascii="Helvetica" w:hAnsi="Helvetica"/>
          <w:color w:val="333333"/>
          <w:sz w:val="21"/>
          <w:szCs w:val="21"/>
        </w:rPr>
      </w:pPr>
      <w:r>
        <w:rPr>
          <w:rFonts w:ascii="Helvetica" w:hAnsi="Helvetica"/>
          <w:color w:val="333333"/>
          <w:sz w:val="21"/>
          <w:szCs w:val="21"/>
        </w:rPr>
        <w:t xml:space="preserve">Also </w:t>
      </w:r>
      <w:proofErr w:type="spellStart"/>
      <w:r>
        <w:rPr>
          <w:rFonts w:ascii="Helvetica" w:hAnsi="Helvetica"/>
          <w:color w:val="333333"/>
          <w:sz w:val="21"/>
          <w:szCs w:val="21"/>
        </w:rPr>
        <w:t>veracht</w:t>
      </w:r>
      <w:proofErr w:type="spellEnd"/>
      <w:r>
        <w:rPr>
          <w:rFonts w:ascii="Helvetica" w:hAnsi="Helvetica"/>
          <w:color w:val="333333"/>
          <w:sz w:val="21"/>
          <w:szCs w:val="21"/>
        </w:rPr>
        <w:t xml:space="preserve"> mit all </w:t>
      </w:r>
      <w:proofErr w:type="spellStart"/>
      <w:r>
        <w:rPr>
          <w:rFonts w:ascii="Helvetica" w:hAnsi="Helvetica"/>
          <w:color w:val="333333"/>
          <w:sz w:val="21"/>
          <w:szCs w:val="21"/>
        </w:rPr>
        <w:t>irm</w:t>
      </w:r>
      <w:proofErr w:type="spellEnd"/>
      <w:r>
        <w:rPr>
          <w:rFonts w:ascii="Helvetica" w:hAnsi="Helvetica"/>
          <w:color w:val="333333"/>
          <w:sz w:val="21"/>
          <w:szCs w:val="21"/>
        </w:rPr>
        <w:t xml:space="preserve"> </w:t>
      </w:r>
      <w:proofErr w:type="spellStart"/>
      <w:r>
        <w:rPr>
          <w:rFonts w:ascii="Helvetica" w:hAnsi="Helvetica"/>
          <w:color w:val="333333"/>
          <w:sz w:val="21"/>
          <w:szCs w:val="21"/>
        </w:rPr>
        <w:t>pracht</w:t>
      </w:r>
      <w:proofErr w:type="spellEnd"/>
      <w:r>
        <w:rPr>
          <w:rFonts w:ascii="Helvetica" w:hAnsi="Helvetica"/>
          <w:color w:val="333333"/>
          <w:sz w:val="21"/>
          <w:szCs w:val="21"/>
        </w:rPr>
        <w:br/>
      </w:r>
      <w:proofErr w:type="spellStart"/>
      <w:r>
        <w:rPr>
          <w:rFonts w:ascii="Helvetica" w:hAnsi="Helvetica"/>
          <w:color w:val="333333"/>
          <w:sz w:val="21"/>
          <w:szCs w:val="21"/>
        </w:rPr>
        <w:t>wirdt</w:t>
      </w:r>
      <w:proofErr w:type="spellEnd"/>
      <w:r>
        <w:rPr>
          <w:rFonts w:ascii="Helvetica" w:hAnsi="Helvetica"/>
          <w:color w:val="333333"/>
          <w:sz w:val="21"/>
          <w:szCs w:val="21"/>
        </w:rPr>
        <w:t xml:space="preserve"> bald </w:t>
      </w:r>
      <w:proofErr w:type="spellStart"/>
      <w:r>
        <w:rPr>
          <w:rFonts w:ascii="Helvetica" w:hAnsi="Helvetica"/>
          <w:color w:val="333333"/>
          <w:sz w:val="21"/>
          <w:szCs w:val="21"/>
        </w:rPr>
        <w:t>diß</w:t>
      </w:r>
      <w:proofErr w:type="spellEnd"/>
      <w:r>
        <w:rPr>
          <w:rFonts w:ascii="Helvetica" w:hAnsi="Helvetica"/>
          <w:color w:val="333333"/>
          <w:sz w:val="21"/>
          <w:szCs w:val="21"/>
        </w:rPr>
        <w:t xml:space="preserve"> blutig rotte,</w:t>
      </w:r>
      <w:r>
        <w:rPr>
          <w:rFonts w:ascii="Helvetica" w:hAnsi="Helvetica"/>
          <w:color w:val="333333"/>
          <w:sz w:val="21"/>
          <w:szCs w:val="21"/>
        </w:rPr>
        <w:br/>
        <w:t xml:space="preserve">Ein </w:t>
      </w:r>
      <w:proofErr w:type="spellStart"/>
      <w:r>
        <w:rPr>
          <w:rFonts w:ascii="Helvetica" w:hAnsi="Helvetica"/>
          <w:color w:val="333333"/>
          <w:sz w:val="21"/>
          <w:szCs w:val="21"/>
        </w:rPr>
        <w:t>yeder</w:t>
      </w:r>
      <w:proofErr w:type="spellEnd"/>
      <w:r>
        <w:rPr>
          <w:rFonts w:ascii="Helvetica" w:hAnsi="Helvetica"/>
          <w:color w:val="333333"/>
          <w:sz w:val="21"/>
          <w:szCs w:val="21"/>
        </w:rPr>
        <w:t xml:space="preserve"> </w:t>
      </w:r>
      <w:proofErr w:type="spellStart"/>
      <w:r>
        <w:rPr>
          <w:rFonts w:ascii="Helvetica" w:hAnsi="Helvetica"/>
          <w:color w:val="333333"/>
          <w:sz w:val="21"/>
          <w:szCs w:val="21"/>
        </w:rPr>
        <w:t>ouch</w:t>
      </w:r>
      <w:proofErr w:type="spellEnd"/>
      <w:r>
        <w:rPr>
          <w:rFonts w:ascii="Helvetica" w:hAnsi="Helvetica"/>
          <w:color w:val="333333"/>
          <w:sz w:val="21"/>
          <w:szCs w:val="21"/>
        </w:rPr>
        <w:t>, der achtet hoch,</w:t>
      </w:r>
      <w:r>
        <w:rPr>
          <w:rFonts w:ascii="Helvetica" w:hAnsi="Helvetica"/>
          <w:color w:val="333333"/>
          <w:sz w:val="21"/>
          <w:szCs w:val="21"/>
        </w:rPr>
        <w:br/>
      </w:r>
      <w:proofErr w:type="spellStart"/>
      <w:r>
        <w:rPr>
          <w:rFonts w:ascii="Helvetica" w:hAnsi="Helvetica"/>
          <w:color w:val="333333"/>
          <w:sz w:val="21"/>
          <w:szCs w:val="21"/>
        </w:rPr>
        <w:t>jr</w:t>
      </w:r>
      <w:proofErr w:type="spellEnd"/>
      <w:r>
        <w:rPr>
          <w:rFonts w:ascii="Helvetica" w:hAnsi="Helvetica"/>
          <w:color w:val="333333"/>
          <w:sz w:val="21"/>
          <w:szCs w:val="21"/>
        </w:rPr>
        <w:t xml:space="preserve"> ding </w:t>
      </w:r>
      <w:proofErr w:type="spellStart"/>
      <w:r>
        <w:rPr>
          <w:rFonts w:ascii="Helvetica" w:hAnsi="Helvetica"/>
          <w:color w:val="333333"/>
          <w:sz w:val="21"/>
          <w:szCs w:val="21"/>
        </w:rPr>
        <w:t>wirt</w:t>
      </w:r>
      <w:proofErr w:type="spellEnd"/>
      <w:r>
        <w:rPr>
          <w:rFonts w:ascii="Helvetica" w:hAnsi="Helvetica"/>
          <w:color w:val="333333"/>
          <w:sz w:val="21"/>
          <w:szCs w:val="21"/>
        </w:rPr>
        <w:t xml:space="preserve"> mit </w:t>
      </w:r>
      <w:proofErr w:type="spellStart"/>
      <w:r>
        <w:rPr>
          <w:rFonts w:ascii="Helvetica" w:hAnsi="Helvetica"/>
          <w:color w:val="333333"/>
          <w:sz w:val="21"/>
          <w:szCs w:val="21"/>
        </w:rPr>
        <w:t>jm</w:t>
      </w:r>
      <w:proofErr w:type="spellEnd"/>
      <w:r>
        <w:rPr>
          <w:rFonts w:ascii="Helvetica" w:hAnsi="Helvetica"/>
          <w:color w:val="333333"/>
          <w:sz w:val="21"/>
          <w:szCs w:val="21"/>
        </w:rPr>
        <w:t xml:space="preserve"> </w:t>
      </w:r>
      <w:proofErr w:type="spellStart"/>
      <w:r>
        <w:rPr>
          <w:rFonts w:ascii="Helvetica" w:hAnsi="Helvetica"/>
          <w:color w:val="333333"/>
          <w:sz w:val="21"/>
          <w:szCs w:val="21"/>
        </w:rPr>
        <w:t>zspotte</w:t>
      </w:r>
      <w:proofErr w:type="spellEnd"/>
      <w:r>
        <w:rPr>
          <w:rFonts w:ascii="Helvetica" w:hAnsi="Helvetica"/>
          <w:color w:val="333333"/>
          <w:sz w:val="21"/>
          <w:szCs w:val="21"/>
        </w:rPr>
        <w:t>.</w:t>
      </w:r>
      <w:r>
        <w:rPr>
          <w:rFonts w:ascii="Helvetica" w:hAnsi="Helvetica"/>
          <w:color w:val="333333"/>
          <w:sz w:val="21"/>
          <w:szCs w:val="21"/>
        </w:rPr>
        <w:br/>
        <w:t xml:space="preserve">Wär </w:t>
      </w:r>
      <w:proofErr w:type="spellStart"/>
      <w:r>
        <w:rPr>
          <w:rFonts w:ascii="Helvetica" w:hAnsi="Helvetica"/>
          <w:color w:val="333333"/>
          <w:sz w:val="21"/>
          <w:szCs w:val="21"/>
        </w:rPr>
        <w:t>frü</w:t>
      </w:r>
      <w:proofErr w:type="spellEnd"/>
      <w:r>
        <w:rPr>
          <w:rFonts w:ascii="Helvetica" w:hAnsi="Helvetica"/>
          <w:color w:val="333333"/>
          <w:sz w:val="21"/>
          <w:szCs w:val="21"/>
        </w:rPr>
        <w:t xml:space="preserve"> </w:t>
      </w:r>
      <w:proofErr w:type="spellStart"/>
      <w:r>
        <w:rPr>
          <w:rFonts w:ascii="Helvetica" w:hAnsi="Helvetica"/>
          <w:color w:val="333333"/>
          <w:sz w:val="21"/>
          <w:szCs w:val="21"/>
        </w:rPr>
        <w:t>unnd</w:t>
      </w:r>
      <w:proofErr w:type="spellEnd"/>
      <w:r>
        <w:rPr>
          <w:rFonts w:ascii="Helvetica" w:hAnsi="Helvetica"/>
          <w:color w:val="333333"/>
          <w:sz w:val="21"/>
          <w:szCs w:val="21"/>
        </w:rPr>
        <w:t xml:space="preserve"> </w:t>
      </w:r>
      <w:proofErr w:type="spellStart"/>
      <w:r>
        <w:rPr>
          <w:rFonts w:ascii="Helvetica" w:hAnsi="Helvetica"/>
          <w:color w:val="333333"/>
          <w:sz w:val="21"/>
          <w:szCs w:val="21"/>
        </w:rPr>
        <w:t>spaat</w:t>
      </w:r>
      <w:proofErr w:type="spellEnd"/>
      <w:r>
        <w:rPr>
          <w:rFonts w:ascii="Helvetica" w:hAnsi="Helvetica"/>
          <w:color w:val="333333"/>
          <w:sz w:val="21"/>
          <w:szCs w:val="21"/>
        </w:rPr>
        <w:t xml:space="preserve"> für </w:t>
      </w:r>
      <w:proofErr w:type="spellStart"/>
      <w:r>
        <w:rPr>
          <w:rFonts w:ascii="Helvetica" w:hAnsi="Helvetica"/>
          <w:color w:val="333333"/>
          <w:sz w:val="21"/>
          <w:szCs w:val="21"/>
        </w:rPr>
        <w:t>sy</w:t>
      </w:r>
      <w:proofErr w:type="spellEnd"/>
      <w:r>
        <w:rPr>
          <w:rFonts w:ascii="Helvetica" w:hAnsi="Helvetica"/>
          <w:color w:val="333333"/>
          <w:sz w:val="21"/>
          <w:szCs w:val="21"/>
        </w:rPr>
        <w:t xml:space="preserve"> her </w:t>
      </w:r>
      <w:proofErr w:type="spellStart"/>
      <w:r>
        <w:rPr>
          <w:rFonts w:ascii="Helvetica" w:hAnsi="Helvetica"/>
          <w:color w:val="333333"/>
          <w:sz w:val="21"/>
          <w:szCs w:val="21"/>
        </w:rPr>
        <w:t>gaat</w:t>
      </w:r>
      <w:proofErr w:type="spellEnd"/>
      <w:r>
        <w:rPr>
          <w:rFonts w:ascii="Helvetica" w:hAnsi="Helvetica"/>
          <w:color w:val="333333"/>
          <w:sz w:val="21"/>
          <w:szCs w:val="21"/>
        </w:rPr>
        <w:t>,</w:t>
      </w:r>
      <w:r>
        <w:rPr>
          <w:rFonts w:ascii="Helvetica" w:hAnsi="Helvetica"/>
          <w:color w:val="333333"/>
          <w:sz w:val="21"/>
          <w:szCs w:val="21"/>
        </w:rPr>
        <w:br/>
        <w:t xml:space="preserve">wünscht </w:t>
      </w:r>
      <w:proofErr w:type="spellStart"/>
      <w:r>
        <w:rPr>
          <w:rFonts w:ascii="Helvetica" w:hAnsi="Helvetica"/>
          <w:color w:val="333333"/>
          <w:sz w:val="21"/>
          <w:szCs w:val="21"/>
        </w:rPr>
        <w:t>inn</w:t>
      </w:r>
      <w:proofErr w:type="spellEnd"/>
      <w:r>
        <w:rPr>
          <w:rFonts w:ascii="Helvetica" w:hAnsi="Helvetica"/>
          <w:color w:val="333333"/>
          <w:sz w:val="21"/>
          <w:szCs w:val="21"/>
        </w:rPr>
        <w:t xml:space="preserve"> kein Gottes </w:t>
      </w:r>
      <w:proofErr w:type="spellStart"/>
      <w:r>
        <w:rPr>
          <w:rFonts w:ascii="Helvetica" w:hAnsi="Helvetica"/>
          <w:color w:val="333333"/>
          <w:sz w:val="21"/>
          <w:szCs w:val="21"/>
        </w:rPr>
        <w:t>segen</w:t>
      </w:r>
      <w:proofErr w:type="spellEnd"/>
      <w:r>
        <w:rPr>
          <w:rFonts w:ascii="Helvetica" w:hAnsi="Helvetica"/>
          <w:color w:val="333333"/>
          <w:sz w:val="21"/>
          <w:szCs w:val="21"/>
        </w:rPr>
        <w:t>:</w:t>
      </w:r>
      <w:r>
        <w:rPr>
          <w:rFonts w:ascii="Helvetica" w:hAnsi="Helvetica"/>
          <w:color w:val="333333"/>
          <w:sz w:val="21"/>
          <w:szCs w:val="21"/>
        </w:rPr>
        <w:br/>
        <w:t xml:space="preserve">Din Nam, o Herr, ist von </w:t>
      </w:r>
      <w:proofErr w:type="spellStart"/>
      <w:r>
        <w:rPr>
          <w:rFonts w:ascii="Helvetica" w:hAnsi="Helvetica"/>
          <w:color w:val="333333"/>
          <w:sz w:val="21"/>
          <w:szCs w:val="21"/>
        </w:rPr>
        <w:t>jnn</w:t>
      </w:r>
      <w:proofErr w:type="spellEnd"/>
      <w:r>
        <w:rPr>
          <w:rFonts w:ascii="Helvetica" w:hAnsi="Helvetica"/>
          <w:color w:val="333333"/>
          <w:sz w:val="21"/>
          <w:szCs w:val="21"/>
        </w:rPr>
        <w:t xml:space="preserve"> </w:t>
      </w:r>
      <w:proofErr w:type="spellStart"/>
      <w:r>
        <w:rPr>
          <w:rFonts w:ascii="Helvetica" w:hAnsi="Helvetica"/>
          <w:color w:val="333333"/>
          <w:sz w:val="21"/>
          <w:szCs w:val="21"/>
        </w:rPr>
        <w:t>ferr</w:t>
      </w:r>
      <w:proofErr w:type="spellEnd"/>
      <w:r>
        <w:rPr>
          <w:rFonts w:ascii="Helvetica" w:hAnsi="Helvetica"/>
          <w:color w:val="333333"/>
          <w:sz w:val="21"/>
          <w:szCs w:val="21"/>
        </w:rPr>
        <w:t>,</w:t>
      </w:r>
      <w:r>
        <w:rPr>
          <w:rFonts w:ascii="Helvetica" w:hAnsi="Helvetica"/>
          <w:color w:val="333333"/>
          <w:sz w:val="21"/>
          <w:szCs w:val="21"/>
        </w:rPr>
        <w:br/>
      </w:r>
      <w:proofErr w:type="spellStart"/>
      <w:r>
        <w:rPr>
          <w:rFonts w:ascii="Helvetica" w:hAnsi="Helvetica"/>
          <w:color w:val="333333"/>
          <w:sz w:val="21"/>
          <w:szCs w:val="21"/>
        </w:rPr>
        <w:t>müsend</w:t>
      </w:r>
      <w:proofErr w:type="spellEnd"/>
      <w:r>
        <w:rPr>
          <w:rFonts w:ascii="Helvetica" w:hAnsi="Helvetica"/>
          <w:color w:val="333333"/>
          <w:sz w:val="21"/>
          <w:szCs w:val="21"/>
        </w:rPr>
        <w:t xml:space="preserve"> sich </w:t>
      </w:r>
      <w:proofErr w:type="spellStart"/>
      <w:r>
        <w:rPr>
          <w:rFonts w:ascii="Helvetica" w:hAnsi="Helvetica"/>
          <w:color w:val="333333"/>
          <w:sz w:val="21"/>
          <w:szCs w:val="21"/>
        </w:rPr>
        <w:t>din</w:t>
      </w:r>
      <w:proofErr w:type="spellEnd"/>
      <w:r>
        <w:rPr>
          <w:rFonts w:ascii="Helvetica" w:hAnsi="Helvetica"/>
          <w:color w:val="333333"/>
          <w:sz w:val="21"/>
          <w:szCs w:val="21"/>
        </w:rPr>
        <w:t xml:space="preserve"> verwegen.</w:t>
      </w:r>
    </w:p>
    <w:p w14:paraId="6252F5FE" w14:textId="77777777" w:rsidR="00E33FFD" w:rsidRDefault="00E33FFD" w:rsidP="00E33FFD">
      <w:pPr>
        <w:pStyle w:val="berschrift3"/>
      </w:pPr>
      <w:r w:rsidRPr="00E33FFD">
        <w:t xml:space="preserve">Ein </w:t>
      </w:r>
      <w:proofErr w:type="spellStart"/>
      <w:r w:rsidRPr="00E33FFD">
        <w:t>gsang</w:t>
      </w:r>
      <w:proofErr w:type="spellEnd"/>
      <w:r w:rsidRPr="00E33FFD">
        <w:t xml:space="preserve"> </w:t>
      </w:r>
      <w:proofErr w:type="spellStart"/>
      <w:r w:rsidRPr="00E33FFD">
        <w:t>vff</w:t>
      </w:r>
      <w:proofErr w:type="spellEnd"/>
      <w:r w:rsidRPr="00E33FFD">
        <w:t xml:space="preserve"> die </w:t>
      </w:r>
      <w:proofErr w:type="spellStart"/>
      <w:r w:rsidRPr="00E33FFD">
        <w:t>himmelfart</w:t>
      </w:r>
      <w:proofErr w:type="spellEnd"/>
      <w:r w:rsidRPr="00E33FFD">
        <w:t xml:space="preserve"> Christi,</w:t>
      </w:r>
    </w:p>
    <w:p w14:paraId="23B3EFD6" w14:textId="77777777" w:rsidR="00E33FFD" w:rsidRDefault="00E33FFD" w:rsidP="00E33FFD">
      <w:pPr>
        <w:pStyle w:val="StandardWeb"/>
        <w:spacing w:before="0" w:beforeAutospacing="0" w:after="150" w:afterAutospacing="0"/>
      </w:pPr>
      <w:proofErr w:type="spellStart"/>
      <w:r>
        <w:t>FRöw</w:t>
      </w:r>
      <w:proofErr w:type="spellEnd"/>
      <w:r>
        <w:t xml:space="preserve"> dich mit </w:t>
      </w:r>
      <w:proofErr w:type="spellStart"/>
      <w:r>
        <w:t>wunn</w:t>
      </w:r>
      <w:proofErr w:type="spellEnd"/>
      <w:r>
        <w:t xml:space="preserve">, </w:t>
      </w:r>
      <w:proofErr w:type="spellStart"/>
      <w:r>
        <w:t>frömme</w:t>
      </w:r>
      <w:proofErr w:type="spellEnd"/>
      <w:r>
        <w:t xml:space="preserve"> Christenheit,</w:t>
      </w:r>
      <w:r>
        <w:br/>
        <w:t>und sind mit grossem schalle,</w:t>
      </w:r>
      <w:r>
        <w:br/>
        <w:t xml:space="preserve">Das dir </w:t>
      </w:r>
      <w:proofErr w:type="spellStart"/>
      <w:r>
        <w:t>hüt</w:t>
      </w:r>
      <w:proofErr w:type="spellEnd"/>
      <w:r>
        <w:t xml:space="preserve"> ist </w:t>
      </w:r>
      <w:proofErr w:type="spellStart"/>
      <w:r>
        <w:t>ufthan</w:t>
      </w:r>
      <w:proofErr w:type="spellEnd"/>
      <w:r>
        <w:t xml:space="preserve"> </w:t>
      </w:r>
      <w:proofErr w:type="spellStart"/>
      <w:r>
        <w:t>dsäligkeit</w:t>
      </w:r>
      <w:proofErr w:type="spellEnd"/>
      <w:r>
        <w:t>,</w:t>
      </w:r>
      <w:r>
        <w:br/>
        <w:t xml:space="preserve">die </w:t>
      </w:r>
      <w:proofErr w:type="spellStart"/>
      <w:r>
        <w:t>fynd</w:t>
      </w:r>
      <w:proofErr w:type="spellEnd"/>
      <w:r>
        <w:t xml:space="preserve"> sind </w:t>
      </w:r>
      <w:proofErr w:type="spellStart"/>
      <w:r>
        <w:t>gschlagen</w:t>
      </w:r>
      <w:proofErr w:type="spellEnd"/>
      <w:r>
        <w:t xml:space="preserve"> alle</w:t>
      </w:r>
      <w:r>
        <w:br/>
        <w:t>Durch den vor lang verheißnen man,</w:t>
      </w:r>
      <w:r>
        <w:br/>
        <w:t xml:space="preserve">Christum! den sich mit </w:t>
      </w:r>
      <w:proofErr w:type="spellStart"/>
      <w:r>
        <w:t>glouben</w:t>
      </w:r>
      <w:proofErr w:type="spellEnd"/>
      <w:r>
        <w:t xml:space="preserve"> an!</w:t>
      </w:r>
      <w:r>
        <w:br/>
        <w:t xml:space="preserve">gen </w:t>
      </w:r>
      <w:proofErr w:type="spellStart"/>
      <w:r>
        <w:t>himmel</w:t>
      </w:r>
      <w:proofErr w:type="spellEnd"/>
      <w:r>
        <w:t xml:space="preserve"> ist er </w:t>
      </w:r>
      <w:proofErr w:type="spellStart"/>
      <w:r>
        <w:t>gfaren</w:t>
      </w:r>
      <w:proofErr w:type="spellEnd"/>
      <w:r>
        <w:t>.</w:t>
      </w:r>
    </w:p>
    <w:p w14:paraId="4904A10F" w14:textId="77777777" w:rsidR="00E33FFD" w:rsidRDefault="00E33FFD" w:rsidP="00E33FFD">
      <w:pPr>
        <w:pStyle w:val="StandardWeb"/>
        <w:spacing w:before="0" w:beforeAutospacing="0" w:after="150" w:afterAutospacing="0"/>
      </w:pPr>
      <w:proofErr w:type="spellStart"/>
      <w:r>
        <w:t>Sins</w:t>
      </w:r>
      <w:proofErr w:type="spellEnd"/>
      <w:r>
        <w:t xml:space="preserve"> </w:t>
      </w:r>
      <w:proofErr w:type="spellStart"/>
      <w:r>
        <w:t>vatters</w:t>
      </w:r>
      <w:proofErr w:type="spellEnd"/>
      <w:r>
        <w:t xml:space="preserve"> </w:t>
      </w:r>
      <w:proofErr w:type="spellStart"/>
      <w:r>
        <w:t>werck</w:t>
      </w:r>
      <w:proofErr w:type="spellEnd"/>
      <w:r>
        <w:t xml:space="preserve"> hat er </w:t>
      </w:r>
      <w:proofErr w:type="spellStart"/>
      <w:r>
        <w:t>wol</w:t>
      </w:r>
      <w:proofErr w:type="spellEnd"/>
      <w:r>
        <w:t xml:space="preserve"> geschafft,</w:t>
      </w:r>
      <w:r>
        <w:br/>
        <w:t xml:space="preserve">sin </w:t>
      </w:r>
      <w:proofErr w:type="spellStart"/>
      <w:r>
        <w:t>grechtigkeit</w:t>
      </w:r>
      <w:proofErr w:type="spellEnd"/>
      <w:r>
        <w:t xml:space="preserve"> </w:t>
      </w:r>
      <w:proofErr w:type="spellStart"/>
      <w:r>
        <w:t>vernüget</w:t>
      </w:r>
      <w:proofErr w:type="spellEnd"/>
      <w:r>
        <w:br/>
      </w:r>
      <w:proofErr w:type="spellStart"/>
      <w:r>
        <w:t>Unnd</w:t>
      </w:r>
      <w:proofErr w:type="spellEnd"/>
      <w:r>
        <w:t xml:space="preserve"> tragen ab die alt </w:t>
      </w:r>
      <w:proofErr w:type="spellStart"/>
      <w:r>
        <w:t>erbsyndschafft</w:t>
      </w:r>
      <w:proofErr w:type="spellEnd"/>
      <w:r>
        <w:t>,</w:t>
      </w:r>
      <w:r>
        <w:br/>
        <w:t xml:space="preserve">all ding mit </w:t>
      </w:r>
      <w:proofErr w:type="spellStart"/>
      <w:r>
        <w:t>friden</w:t>
      </w:r>
      <w:proofErr w:type="spellEnd"/>
      <w:r>
        <w:t xml:space="preserve"> </w:t>
      </w:r>
      <w:proofErr w:type="spellStart"/>
      <w:r>
        <w:t>gfüget</w:t>
      </w:r>
      <w:proofErr w:type="spellEnd"/>
      <w:r>
        <w:t>,</w:t>
      </w:r>
      <w:r>
        <w:br/>
        <w:t xml:space="preserve">Der </w:t>
      </w:r>
      <w:proofErr w:type="spellStart"/>
      <w:r>
        <w:t>oberst</w:t>
      </w:r>
      <w:proofErr w:type="spellEnd"/>
      <w:r>
        <w:t xml:space="preserve"> </w:t>
      </w:r>
      <w:proofErr w:type="spellStart"/>
      <w:r>
        <w:t>priester</w:t>
      </w:r>
      <w:proofErr w:type="spellEnd"/>
      <w:r>
        <w:t xml:space="preserve"> </w:t>
      </w:r>
      <w:proofErr w:type="spellStart"/>
      <w:r>
        <w:t>wirdt</w:t>
      </w:r>
      <w:proofErr w:type="spellEnd"/>
      <w:r>
        <w:t xml:space="preserve"> er </w:t>
      </w:r>
      <w:proofErr w:type="spellStart"/>
      <w:r>
        <w:t>gacht</w:t>
      </w:r>
      <w:proofErr w:type="spellEnd"/>
      <w:r>
        <w:t>,</w:t>
      </w:r>
      <w:r>
        <w:br/>
        <w:t xml:space="preserve">hat durch sin </w:t>
      </w:r>
      <w:proofErr w:type="spellStart"/>
      <w:r>
        <w:t>blut</w:t>
      </w:r>
      <w:proofErr w:type="spellEnd"/>
      <w:r>
        <w:t xml:space="preserve"> den wäg gemacht,</w:t>
      </w:r>
      <w:r>
        <w:br/>
        <w:t xml:space="preserve">die </w:t>
      </w:r>
      <w:proofErr w:type="spellStart"/>
      <w:r>
        <w:t>gfengknuß</w:t>
      </w:r>
      <w:proofErr w:type="spellEnd"/>
      <w:r>
        <w:t xml:space="preserve"> </w:t>
      </w:r>
      <w:proofErr w:type="spellStart"/>
      <w:r>
        <w:t>fürt</w:t>
      </w:r>
      <w:proofErr w:type="spellEnd"/>
      <w:r>
        <w:t xml:space="preserve"> er </w:t>
      </w:r>
      <w:proofErr w:type="spellStart"/>
      <w:r>
        <w:t>gfangen</w:t>
      </w:r>
      <w:proofErr w:type="spellEnd"/>
      <w:r>
        <w:t>.</w:t>
      </w:r>
    </w:p>
    <w:p w14:paraId="51A39EC1" w14:textId="77777777" w:rsidR="00E33FFD" w:rsidRDefault="00E33FFD" w:rsidP="00E33FFD">
      <w:pPr>
        <w:pStyle w:val="StandardWeb"/>
        <w:spacing w:before="0" w:beforeAutospacing="0" w:after="150" w:afterAutospacing="0"/>
      </w:pPr>
      <w:proofErr w:type="spellStart"/>
      <w:r>
        <w:t>Vff</w:t>
      </w:r>
      <w:proofErr w:type="spellEnd"/>
      <w:r>
        <w:t xml:space="preserve"> </w:t>
      </w:r>
      <w:proofErr w:type="spellStart"/>
      <w:r>
        <w:t>dz</w:t>
      </w:r>
      <w:proofErr w:type="spellEnd"/>
      <w:r>
        <w:t xml:space="preserve"> er </w:t>
      </w:r>
      <w:proofErr w:type="spellStart"/>
      <w:r>
        <w:t>yetz</w:t>
      </w:r>
      <w:proofErr w:type="spellEnd"/>
      <w:r>
        <w:t xml:space="preserve"> über alles wär</w:t>
      </w:r>
      <w:r>
        <w:br/>
        <w:t xml:space="preserve">im </w:t>
      </w:r>
      <w:proofErr w:type="spellStart"/>
      <w:r>
        <w:t>himmel</w:t>
      </w:r>
      <w:proofErr w:type="spellEnd"/>
      <w:r>
        <w:t xml:space="preserve"> und uff erden,</w:t>
      </w:r>
      <w:r>
        <w:br/>
        <w:t xml:space="preserve">Das </w:t>
      </w:r>
      <w:proofErr w:type="spellStart"/>
      <w:r>
        <w:t>sünd</w:t>
      </w:r>
      <w:proofErr w:type="spellEnd"/>
      <w:r>
        <w:t xml:space="preserve">, </w:t>
      </w:r>
      <w:proofErr w:type="spellStart"/>
      <w:r>
        <w:t>tod</w:t>
      </w:r>
      <w:proofErr w:type="spellEnd"/>
      <w:r>
        <w:t xml:space="preserve">, hell </w:t>
      </w:r>
      <w:proofErr w:type="spellStart"/>
      <w:r>
        <w:t>wurd</w:t>
      </w:r>
      <w:proofErr w:type="spellEnd"/>
      <w:r>
        <w:t xml:space="preserve"> </w:t>
      </w:r>
      <w:proofErr w:type="spellStart"/>
      <w:r>
        <w:t>krafftloß</w:t>
      </w:r>
      <w:proofErr w:type="spellEnd"/>
      <w:r>
        <w:t xml:space="preserve"> und </w:t>
      </w:r>
      <w:proofErr w:type="spellStart"/>
      <w:r>
        <w:t>lär</w:t>
      </w:r>
      <w:proofErr w:type="spellEnd"/>
      <w:r>
        <w:br/>
        <w:t xml:space="preserve">und dir sin </w:t>
      </w:r>
      <w:proofErr w:type="spellStart"/>
      <w:r>
        <w:t>rych</w:t>
      </w:r>
      <w:proofErr w:type="spellEnd"/>
      <w:r>
        <w:t xml:space="preserve"> möcht werden.</w:t>
      </w:r>
      <w:r>
        <w:br/>
        <w:t xml:space="preserve">Des sing Ju Ju und </w:t>
      </w:r>
      <w:proofErr w:type="spellStart"/>
      <w:r>
        <w:t>ghab</w:t>
      </w:r>
      <w:proofErr w:type="spellEnd"/>
      <w:r>
        <w:t xml:space="preserve"> dich </w:t>
      </w:r>
      <w:proofErr w:type="spellStart"/>
      <w:r>
        <w:t>wol</w:t>
      </w:r>
      <w:proofErr w:type="spellEnd"/>
      <w:r>
        <w:t>!</w:t>
      </w:r>
      <w:r>
        <w:br/>
        <w:t xml:space="preserve">der </w:t>
      </w:r>
      <w:proofErr w:type="spellStart"/>
      <w:r>
        <w:t>himmel</w:t>
      </w:r>
      <w:proofErr w:type="spellEnd"/>
      <w:r>
        <w:t xml:space="preserve"> hanget </w:t>
      </w:r>
      <w:proofErr w:type="spellStart"/>
      <w:r>
        <w:t>rägens</w:t>
      </w:r>
      <w:proofErr w:type="spellEnd"/>
      <w:r>
        <w:t xml:space="preserve"> </w:t>
      </w:r>
      <w:proofErr w:type="spellStart"/>
      <w:r>
        <w:t>vol</w:t>
      </w:r>
      <w:proofErr w:type="spellEnd"/>
      <w:r>
        <w:br/>
        <w:t xml:space="preserve">der </w:t>
      </w:r>
      <w:proofErr w:type="spellStart"/>
      <w:r>
        <w:t>vilfaltigen</w:t>
      </w:r>
      <w:proofErr w:type="spellEnd"/>
      <w:r>
        <w:t xml:space="preserve"> gaben.</w:t>
      </w:r>
    </w:p>
    <w:p w14:paraId="0D0E37F2" w14:textId="77777777" w:rsidR="00E33FFD" w:rsidRDefault="00E33FFD" w:rsidP="00E33FFD">
      <w:pPr>
        <w:pStyle w:val="StandardWeb"/>
        <w:spacing w:before="0" w:beforeAutospacing="0" w:after="150" w:afterAutospacing="0"/>
      </w:pPr>
      <w:proofErr w:type="spellStart"/>
      <w:r>
        <w:t>Sins</w:t>
      </w:r>
      <w:proofErr w:type="spellEnd"/>
      <w:r>
        <w:t xml:space="preserve"> </w:t>
      </w:r>
      <w:proofErr w:type="spellStart"/>
      <w:r>
        <w:t>heilgen</w:t>
      </w:r>
      <w:proofErr w:type="spellEnd"/>
      <w:r>
        <w:t xml:space="preserve"> </w:t>
      </w:r>
      <w:proofErr w:type="spellStart"/>
      <w:r>
        <w:t>geists</w:t>
      </w:r>
      <w:proofErr w:type="spellEnd"/>
      <w:r>
        <w:t>, den er vor verhieß,</w:t>
      </w:r>
      <w:r>
        <w:br/>
        <w:t xml:space="preserve">das er uns </w:t>
      </w:r>
      <w:proofErr w:type="spellStart"/>
      <w:r>
        <w:t>sölte</w:t>
      </w:r>
      <w:proofErr w:type="spellEnd"/>
      <w:r>
        <w:t xml:space="preserve"> leeren</w:t>
      </w:r>
      <w:r>
        <w:br/>
        <w:t xml:space="preserve">Und uns </w:t>
      </w:r>
      <w:proofErr w:type="spellStart"/>
      <w:r>
        <w:t>daby</w:t>
      </w:r>
      <w:proofErr w:type="spellEnd"/>
      <w:r>
        <w:t xml:space="preserve"> </w:t>
      </w:r>
      <w:proofErr w:type="spellStart"/>
      <w:r>
        <w:t>ouch</w:t>
      </w:r>
      <w:proofErr w:type="spellEnd"/>
      <w:r>
        <w:t xml:space="preserve"> </w:t>
      </w:r>
      <w:proofErr w:type="spellStart"/>
      <w:r>
        <w:t>syn</w:t>
      </w:r>
      <w:proofErr w:type="spellEnd"/>
      <w:r>
        <w:t xml:space="preserve"> sähen ließ,</w:t>
      </w:r>
      <w:r>
        <w:br/>
        <w:t xml:space="preserve">wie sich all ding </w:t>
      </w:r>
      <w:proofErr w:type="spellStart"/>
      <w:r>
        <w:t>verkeeren</w:t>
      </w:r>
      <w:proofErr w:type="spellEnd"/>
      <w:r>
        <w:t>:</w:t>
      </w:r>
      <w:r>
        <w:br/>
        <w:t xml:space="preserve">Das dem </w:t>
      </w:r>
      <w:proofErr w:type="spellStart"/>
      <w:r>
        <w:t>crütz</w:t>
      </w:r>
      <w:proofErr w:type="spellEnd"/>
      <w:r>
        <w:t xml:space="preserve"> </w:t>
      </w:r>
      <w:proofErr w:type="spellStart"/>
      <w:r>
        <w:t>nachvolgt</w:t>
      </w:r>
      <w:proofErr w:type="spellEnd"/>
      <w:r>
        <w:t xml:space="preserve"> hell und </w:t>
      </w:r>
      <w:proofErr w:type="spellStart"/>
      <w:r>
        <w:t>eer</w:t>
      </w:r>
      <w:proofErr w:type="spellEnd"/>
      <w:r>
        <w:br/>
        <w:t xml:space="preserve">und </w:t>
      </w:r>
      <w:proofErr w:type="spellStart"/>
      <w:r>
        <w:t>ewigs</w:t>
      </w:r>
      <w:proofErr w:type="spellEnd"/>
      <w:r>
        <w:t xml:space="preserve"> </w:t>
      </w:r>
      <w:proofErr w:type="spellStart"/>
      <w:r>
        <w:t>läben</w:t>
      </w:r>
      <w:proofErr w:type="spellEnd"/>
      <w:r>
        <w:t xml:space="preserve"> </w:t>
      </w:r>
      <w:proofErr w:type="spellStart"/>
      <w:r>
        <w:t>nit</w:t>
      </w:r>
      <w:proofErr w:type="spellEnd"/>
      <w:r>
        <w:t xml:space="preserve"> ist </w:t>
      </w:r>
      <w:proofErr w:type="spellStart"/>
      <w:r>
        <w:t>feer</w:t>
      </w:r>
      <w:proofErr w:type="spellEnd"/>
      <w:r>
        <w:br/>
        <w:t xml:space="preserve">den, die in </w:t>
      </w:r>
      <w:proofErr w:type="spellStart"/>
      <w:r>
        <w:t>duldt</w:t>
      </w:r>
      <w:proofErr w:type="spellEnd"/>
      <w:r>
        <w:t xml:space="preserve"> verharren.</w:t>
      </w:r>
    </w:p>
    <w:p w14:paraId="7584EC9E" w14:textId="77777777" w:rsidR="00E33FFD" w:rsidRDefault="00E33FFD" w:rsidP="00E33FFD">
      <w:pPr>
        <w:pStyle w:val="StandardWeb"/>
        <w:spacing w:before="0" w:beforeAutospacing="0" w:after="150" w:afterAutospacing="0"/>
      </w:pPr>
      <w:r>
        <w:t xml:space="preserve">Wie möcht </w:t>
      </w:r>
      <w:proofErr w:type="spellStart"/>
      <w:r>
        <w:t>sölch</w:t>
      </w:r>
      <w:proofErr w:type="spellEnd"/>
      <w:r>
        <w:t xml:space="preserve"> </w:t>
      </w:r>
      <w:proofErr w:type="spellStart"/>
      <w:r>
        <w:t>hertz</w:t>
      </w:r>
      <w:proofErr w:type="spellEnd"/>
      <w:r>
        <w:t xml:space="preserve"> immer </w:t>
      </w:r>
      <w:proofErr w:type="spellStart"/>
      <w:r>
        <w:t>trurig</w:t>
      </w:r>
      <w:proofErr w:type="spellEnd"/>
      <w:r>
        <w:t xml:space="preserve"> </w:t>
      </w:r>
      <w:proofErr w:type="spellStart"/>
      <w:r>
        <w:t>syn</w:t>
      </w:r>
      <w:proofErr w:type="spellEnd"/>
      <w:r>
        <w:t>,</w:t>
      </w:r>
      <w:r>
        <w:br/>
      </w:r>
      <w:proofErr w:type="spellStart"/>
      <w:r>
        <w:t>dz</w:t>
      </w:r>
      <w:proofErr w:type="spellEnd"/>
      <w:r>
        <w:t xml:space="preserve"> </w:t>
      </w:r>
      <w:proofErr w:type="spellStart"/>
      <w:r>
        <w:t>dise</w:t>
      </w:r>
      <w:proofErr w:type="spellEnd"/>
      <w:r>
        <w:t xml:space="preserve"> </w:t>
      </w:r>
      <w:proofErr w:type="spellStart"/>
      <w:r>
        <w:t>idng</w:t>
      </w:r>
      <w:proofErr w:type="spellEnd"/>
      <w:r>
        <w:t xml:space="preserve"> </w:t>
      </w:r>
      <w:proofErr w:type="spellStart"/>
      <w:r>
        <w:t>kan</w:t>
      </w:r>
      <w:proofErr w:type="spellEnd"/>
      <w:r>
        <w:t xml:space="preserve"> fassen!</w:t>
      </w:r>
      <w:r>
        <w:br/>
        <w:t xml:space="preserve">Trübsal und </w:t>
      </w:r>
      <w:proofErr w:type="spellStart"/>
      <w:r>
        <w:t>tod</w:t>
      </w:r>
      <w:proofErr w:type="spellEnd"/>
      <w:r>
        <w:t xml:space="preserve"> ist doch </w:t>
      </w:r>
      <w:proofErr w:type="spellStart"/>
      <w:r>
        <w:t>alls</w:t>
      </w:r>
      <w:proofErr w:type="spellEnd"/>
      <w:r>
        <w:t xml:space="preserve"> sin </w:t>
      </w:r>
      <w:proofErr w:type="spellStart"/>
      <w:r>
        <w:t>gwün</w:t>
      </w:r>
      <w:proofErr w:type="spellEnd"/>
      <w:r>
        <w:t>,</w:t>
      </w:r>
      <w:r>
        <w:br/>
      </w:r>
      <w:proofErr w:type="spellStart"/>
      <w:r>
        <w:t>diß</w:t>
      </w:r>
      <w:proofErr w:type="spellEnd"/>
      <w:r>
        <w:t xml:space="preserve"> </w:t>
      </w:r>
      <w:proofErr w:type="spellStart"/>
      <w:r>
        <w:t>läben</w:t>
      </w:r>
      <w:proofErr w:type="spellEnd"/>
      <w:r>
        <w:t xml:space="preserve"> </w:t>
      </w:r>
      <w:proofErr w:type="spellStart"/>
      <w:r>
        <w:t>wirt</w:t>
      </w:r>
      <w:proofErr w:type="spellEnd"/>
      <w:r>
        <w:t xml:space="preserve"> es hassen</w:t>
      </w:r>
      <w:r>
        <w:br/>
        <w:t xml:space="preserve">Und schwingen sich hoch </w:t>
      </w:r>
      <w:proofErr w:type="spellStart"/>
      <w:r>
        <w:t>übersich</w:t>
      </w:r>
      <w:proofErr w:type="spellEnd"/>
      <w:r>
        <w:t>,</w:t>
      </w:r>
      <w:r>
        <w:br/>
        <w:t xml:space="preserve">da Christus sitzet </w:t>
      </w:r>
      <w:proofErr w:type="spellStart"/>
      <w:r>
        <w:t>ewigklich</w:t>
      </w:r>
      <w:proofErr w:type="spellEnd"/>
      <w:r>
        <w:br/>
        <w:t xml:space="preserve">zu </w:t>
      </w:r>
      <w:proofErr w:type="spellStart"/>
      <w:r>
        <w:t>sines</w:t>
      </w:r>
      <w:proofErr w:type="spellEnd"/>
      <w:r>
        <w:t xml:space="preserve"> </w:t>
      </w:r>
      <w:proofErr w:type="spellStart"/>
      <w:r>
        <w:t>vatters</w:t>
      </w:r>
      <w:proofErr w:type="spellEnd"/>
      <w:r>
        <w:t xml:space="preserve"> rechten.</w:t>
      </w:r>
    </w:p>
    <w:p w14:paraId="077661F6" w14:textId="77777777" w:rsidR="00E33FFD" w:rsidRDefault="00E33FFD" w:rsidP="00E33FFD">
      <w:pPr>
        <w:pStyle w:val="StandardWeb"/>
        <w:spacing w:before="0" w:beforeAutospacing="0" w:after="150" w:afterAutospacing="0"/>
      </w:pPr>
      <w:r>
        <w:t xml:space="preserve">So gib uns, Herr, </w:t>
      </w:r>
      <w:proofErr w:type="spellStart"/>
      <w:r>
        <w:t>gloub</w:t>
      </w:r>
      <w:proofErr w:type="spellEnd"/>
      <w:r>
        <w:t xml:space="preserve"> </w:t>
      </w:r>
      <w:proofErr w:type="spellStart"/>
      <w:r>
        <w:t>unnd</w:t>
      </w:r>
      <w:proofErr w:type="spellEnd"/>
      <w:r>
        <w:t xml:space="preserve"> </w:t>
      </w:r>
      <w:proofErr w:type="spellStart"/>
      <w:r>
        <w:t>glassenheit</w:t>
      </w:r>
      <w:proofErr w:type="spellEnd"/>
      <w:r>
        <w:br/>
        <w:t xml:space="preserve">nach </w:t>
      </w:r>
      <w:proofErr w:type="spellStart"/>
      <w:r>
        <w:t>diner</w:t>
      </w:r>
      <w:proofErr w:type="spellEnd"/>
      <w:r>
        <w:t xml:space="preserve"> jünger arte,</w:t>
      </w:r>
      <w:r>
        <w:br/>
        <w:t xml:space="preserve">Das </w:t>
      </w:r>
      <w:proofErr w:type="spellStart"/>
      <w:r>
        <w:t>din</w:t>
      </w:r>
      <w:proofErr w:type="spellEnd"/>
      <w:r>
        <w:t xml:space="preserve"> </w:t>
      </w:r>
      <w:proofErr w:type="spellStart"/>
      <w:r>
        <w:t>kirch</w:t>
      </w:r>
      <w:proofErr w:type="spellEnd"/>
      <w:r>
        <w:t xml:space="preserve"> still und in </w:t>
      </w:r>
      <w:proofErr w:type="spellStart"/>
      <w:r>
        <w:t>einigkeit</w:t>
      </w:r>
      <w:proofErr w:type="spellEnd"/>
      <w:r>
        <w:br/>
        <w:t xml:space="preserve">mit </w:t>
      </w:r>
      <w:proofErr w:type="spellStart"/>
      <w:r>
        <w:t>bätt</w:t>
      </w:r>
      <w:proofErr w:type="spellEnd"/>
      <w:r>
        <w:t xml:space="preserve"> des </w:t>
      </w:r>
      <w:proofErr w:type="spellStart"/>
      <w:r>
        <w:t>Pfingstags</w:t>
      </w:r>
      <w:proofErr w:type="spellEnd"/>
      <w:r>
        <w:t xml:space="preserve"> warte,</w:t>
      </w:r>
      <w:r>
        <w:br/>
        <w:t xml:space="preserve">Da </w:t>
      </w:r>
      <w:proofErr w:type="spellStart"/>
      <w:r>
        <w:t>unns</w:t>
      </w:r>
      <w:proofErr w:type="spellEnd"/>
      <w:r>
        <w:t xml:space="preserve"> die </w:t>
      </w:r>
      <w:proofErr w:type="spellStart"/>
      <w:r>
        <w:t>krafft</w:t>
      </w:r>
      <w:proofErr w:type="spellEnd"/>
      <w:r>
        <w:t xml:space="preserve"> von oben </w:t>
      </w:r>
      <w:proofErr w:type="spellStart"/>
      <w:r>
        <w:t>hrab</w:t>
      </w:r>
      <w:proofErr w:type="spellEnd"/>
      <w:r>
        <w:br/>
      </w:r>
      <w:proofErr w:type="spellStart"/>
      <w:r>
        <w:t>vernüw</w:t>
      </w:r>
      <w:proofErr w:type="spellEnd"/>
      <w:r>
        <w:t xml:space="preserve"> und </w:t>
      </w:r>
      <w:proofErr w:type="spellStart"/>
      <w:r>
        <w:t>din</w:t>
      </w:r>
      <w:proofErr w:type="spellEnd"/>
      <w:r>
        <w:t xml:space="preserve"> will statte hab</w:t>
      </w:r>
      <w:r>
        <w:br/>
        <w:t xml:space="preserve">in allen unserm </w:t>
      </w:r>
      <w:proofErr w:type="spellStart"/>
      <w:r>
        <w:t>läben</w:t>
      </w:r>
      <w:proofErr w:type="spellEnd"/>
      <w:r>
        <w:t>.</w:t>
      </w:r>
    </w:p>
    <w:p w14:paraId="6398D7E2" w14:textId="77777777" w:rsidR="00E33FFD" w:rsidRDefault="00E33FFD" w:rsidP="00E33FFD">
      <w:pPr>
        <w:pStyle w:val="StandardWeb"/>
        <w:spacing w:before="0" w:beforeAutospacing="0" w:after="150" w:afterAutospacing="0"/>
      </w:pPr>
      <w:r>
        <w:t xml:space="preserve">Damit wann du </w:t>
      </w:r>
      <w:proofErr w:type="spellStart"/>
      <w:r>
        <w:t>letstlich</w:t>
      </w:r>
      <w:proofErr w:type="spellEnd"/>
      <w:r>
        <w:t xml:space="preserve"> wider </w:t>
      </w:r>
      <w:proofErr w:type="spellStart"/>
      <w:r>
        <w:t>kumbst</w:t>
      </w:r>
      <w:proofErr w:type="spellEnd"/>
      <w:r>
        <w:t>,</w:t>
      </w:r>
      <w:r>
        <w:br/>
      </w:r>
      <w:proofErr w:type="spellStart"/>
      <w:r>
        <w:t>läbend</w:t>
      </w:r>
      <w:proofErr w:type="spellEnd"/>
      <w:r>
        <w:t xml:space="preserve"> und </w:t>
      </w:r>
      <w:proofErr w:type="spellStart"/>
      <w:r>
        <w:t>tod</w:t>
      </w:r>
      <w:proofErr w:type="spellEnd"/>
      <w:r>
        <w:t xml:space="preserve"> zu richten,</w:t>
      </w:r>
      <w:r>
        <w:br/>
        <w:t xml:space="preserve">Und mit dem </w:t>
      </w:r>
      <w:proofErr w:type="spellStart"/>
      <w:r>
        <w:t>väldgschrey</w:t>
      </w:r>
      <w:proofErr w:type="spellEnd"/>
      <w:r>
        <w:t xml:space="preserve"> die </w:t>
      </w:r>
      <w:proofErr w:type="spellStart"/>
      <w:r>
        <w:t>greber</w:t>
      </w:r>
      <w:proofErr w:type="spellEnd"/>
      <w:r>
        <w:t xml:space="preserve"> </w:t>
      </w:r>
      <w:proofErr w:type="spellStart"/>
      <w:r>
        <w:t>rumbst</w:t>
      </w:r>
      <w:proofErr w:type="spellEnd"/>
      <w:r>
        <w:t>,</w:t>
      </w:r>
      <w:r>
        <w:br/>
        <w:t>alle krumme recht zu schlichten,</w:t>
      </w:r>
      <w:r>
        <w:br/>
        <w:t xml:space="preserve">Das wir </w:t>
      </w:r>
      <w:proofErr w:type="spellStart"/>
      <w:r>
        <w:t>standind</w:t>
      </w:r>
      <w:proofErr w:type="spellEnd"/>
      <w:r>
        <w:t xml:space="preserve"> zur rechten </w:t>
      </w:r>
      <w:proofErr w:type="spellStart"/>
      <w:r>
        <w:t>hand</w:t>
      </w:r>
      <w:proofErr w:type="spellEnd"/>
      <w:r>
        <w:t>,</w:t>
      </w:r>
      <w:r>
        <w:br/>
      </w:r>
      <w:proofErr w:type="spellStart"/>
      <w:r>
        <w:t>bsitzind</w:t>
      </w:r>
      <w:proofErr w:type="spellEnd"/>
      <w:r>
        <w:t xml:space="preserve"> mit dir das </w:t>
      </w:r>
      <w:proofErr w:type="spellStart"/>
      <w:r>
        <w:t>vatterland</w:t>
      </w:r>
      <w:proofErr w:type="spellEnd"/>
      <w:r>
        <w:br/>
        <w:t xml:space="preserve">und </w:t>
      </w:r>
      <w:proofErr w:type="spellStart"/>
      <w:r>
        <w:t>singind</w:t>
      </w:r>
      <w:proofErr w:type="spellEnd"/>
      <w:r>
        <w:t xml:space="preserve"> </w:t>
      </w:r>
      <w:proofErr w:type="spellStart"/>
      <w:r>
        <w:t>Alleluia</w:t>
      </w:r>
      <w:proofErr w:type="spellEnd"/>
      <w:r>
        <w:t>!</w:t>
      </w:r>
    </w:p>
    <w:p w14:paraId="0EF5BAE5" w14:textId="7A23201E" w:rsidR="00E33FFD" w:rsidRDefault="00E33FFD" w:rsidP="00E33FFD">
      <w:pPr>
        <w:pStyle w:val="berschrift3"/>
        <w:rPr>
          <w:lang w:eastAsia="de-DE"/>
        </w:rPr>
      </w:pPr>
      <w:proofErr w:type="spellStart"/>
      <w:r w:rsidRPr="00E33FFD">
        <w:t>Freilied</w:t>
      </w:r>
      <w:proofErr w:type="spellEnd"/>
      <w:r w:rsidRPr="00E33FFD">
        <w:t xml:space="preserve"> an </w:t>
      </w:r>
      <w:proofErr w:type="spellStart"/>
      <w:r w:rsidRPr="00E33FFD">
        <w:t>Cathrinen</w:t>
      </w:r>
      <w:proofErr w:type="spellEnd"/>
      <w:r w:rsidRPr="00E33FFD">
        <w:t xml:space="preserve"> </w:t>
      </w:r>
      <w:proofErr w:type="spellStart"/>
      <w:r w:rsidRPr="00E33FFD">
        <w:t>Walterin</w:t>
      </w:r>
      <w:proofErr w:type="spellEnd"/>
    </w:p>
    <w:p w14:paraId="040F8A75" w14:textId="77777777" w:rsidR="00E33FFD" w:rsidRDefault="00E33FFD" w:rsidP="00E33FFD">
      <w:pPr>
        <w:pStyle w:val="StandardWeb"/>
        <w:spacing w:before="0" w:beforeAutospacing="0" w:after="150" w:afterAutospacing="0"/>
      </w:pPr>
      <w:r>
        <w:t xml:space="preserve">1. Al </w:t>
      </w:r>
      <w:proofErr w:type="spellStart"/>
      <w:r>
        <w:t>zytlich</w:t>
      </w:r>
      <w:proofErr w:type="spellEnd"/>
      <w:r>
        <w:t xml:space="preserve"> gut uff erden</w:t>
      </w:r>
      <w:r>
        <w:br/>
        <w:t xml:space="preserve">Und was gehört zum </w:t>
      </w:r>
      <w:proofErr w:type="spellStart"/>
      <w:r>
        <w:t>lib</w:t>
      </w:r>
      <w:proofErr w:type="spellEnd"/>
      <w:r>
        <w:t>,</w:t>
      </w:r>
      <w:r>
        <w:br/>
        <w:t xml:space="preserve">Mag </w:t>
      </w:r>
      <w:proofErr w:type="spellStart"/>
      <w:r>
        <w:t>nit</w:t>
      </w:r>
      <w:proofErr w:type="spellEnd"/>
      <w:r>
        <w:t xml:space="preserve"> verglichet werden</w:t>
      </w:r>
      <w:r>
        <w:br/>
      </w:r>
      <w:proofErr w:type="spellStart"/>
      <w:r>
        <w:t>Eim</w:t>
      </w:r>
      <w:proofErr w:type="spellEnd"/>
      <w:r>
        <w:t xml:space="preserve"> </w:t>
      </w:r>
      <w:proofErr w:type="spellStart"/>
      <w:r>
        <w:t>weidelichem</w:t>
      </w:r>
      <w:proofErr w:type="spellEnd"/>
      <w:r>
        <w:t xml:space="preserve"> </w:t>
      </w:r>
      <w:proofErr w:type="spellStart"/>
      <w:r>
        <w:t>Wib</w:t>
      </w:r>
      <w:proofErr w:type="spellEnd"/>
      <w:r>
        <w:t>.</w:t>
      </w:r>
    </w:p>
    <w:p w14:paraId="633F64DF" w14:textId="77777777" w:rsidR="00E33FFD" w:rsidRDefault="00E33FFD" w:rsidP="00E33FFD">
      <w:pPr>
        <w:pStyle w:val="StandardWeb"/>
        <w:spacing w:before="0" w:beforeAutospacing="0" w:after="150" w:afterAutospacing="0"/>
      </w:pPr>
      <w:r>
        <w:t xml:space="preserve">2. Für </w:t>
      </w:r>
      <w:proofErr w:type="spellStart"/>
      <w:r>
        <w:t>berle</w:t>
      </w:r>
      <w:proofErr w:type="spellEnd"/>
      <w:r>
        <w:t xml:space="preserve"> und all waren</w:t>
      </w:r>
      <w:r>
        <w:br/>
        <w:t xml:space="preserve">Lobt </w:t>
      </w:r>
      <w:proofErr w:type="spellStart"/>
      <w:r>
        <w:t>sy</w:t>
      </w:r>
      <w:proofErr w:type="spellEnd"/>
      <w:r>
        <w:t xml:space="preserve"> gar hoch der </w:t>
      </w:r>
      <w:proofErr w:type="spellStart"/>
      <w:r>
        <w:t>Wis</w:t>
      </w:r>
      <w:proofErr w:type="spellEnd"/>
      <w:r>
        <w:t>,</w:t>
      </w:r>
      <w:r>
        <w:br/>
        <w:t xml:space="preserve">Er hat es </w:t>
      </w:r>
      <w:proofErr w:type="spellStart"/>
      <w:r>
        <w:t>selbs</w:t>
      </w:r>
      <w:proofErr w:type="spellEnd"/>
      <w:r>
        <w:t xml:space="preserve"> </w:t>
      </w:r>
      <w:proofErr w:type="spellStart"/>
      <w:r>
        <w:t>erfaren</w:t>
      </w:r>
      <w:proofErr w:type="spellEnd"/>
      <w:r>
        <w:t>,</w:t>
      </w:r>
      <w:r>
        <w:br/>
        <w:t xml:space="preserve">Drum gibt er </w:t>
      </w:r>
      <w:proofErr w:type="spellStart"/>
      <w:r>
        <w:t>ir</w:t>
      </w:r>
      <w:proofErr w:type="spellEnd"/>
      <w:r>
        <w:t xml:space="preserve"> den </w:t>
      </w:r>
      <w:proofErr w:type="spellStart"/>
      <w:r>
        <w:t>pris</w:t>
      </w:r>
      <w:proofErr w:type="spellEnd"/>
      <w:r>
        <w:t>.</w:t>
      </w:r>
    </w:p>
    <w:p w14:paraId="120DABF6" w14:textId="77777777" w:rsidR="00E33FFD" w:rsidRDefault="00E33FFD" w:rsidP="00E33FFD">
      <w:pPr>
        <w:pStyle w:val="StandardWeb"/>
        <w:spacing w:before="0" w:beforeAutospacing="0" w:after="150" w:afterAutospacing="0"/>
      </w:pPr>
      <w:r>
        <w:t xml:space="preserve">3. Si </w:t>
      </w:r>
      <w:proofErr w:type="spellStart"/>
      <w:r>
        <w:t>dunckt</w:t>
      </w:r>
      <w:proofErr w:type="spellEnd"/>
      <w:r>
        <w:t xml:space="preserve"> in ein </w:t>
      </w:r>
      <w:proofErr w:type="spellStart"/>
      <w:r>
        <w:t>thürs</w:t>
      </w:r>
      <w:proofErr w:type="spellEnd"/>
      <w:r>
        <w:t xml:space="preserve"> </w:t>
      </w:r>
      <w:proofErr w:type="spellStart"/>
      <w:r>
        <w:t>kleinod</w:t>
      </w:r>
      <w:proofErr w:type="spellEnd"/>
      <w:r>
        <w:br/>
        <w:t xml:space="preserve">Und fragt, wo man </w:t>
      </w:r>
      <w:proofErr w:type="spellStart"/>
      <w:r>
        <w:t>sy</w:t>
      </w:r>
      <w:proofErr w:type="spellEnd"/>
      <w:r>
        <w:t xml:space="preserve"> find,</w:t>
      </w:r>
      <w:r>
        <w:br/>
      </w:r>
      <w:proofErr w:type="spellStart"/>
      <w:r>
        <w:t>Daby</w:t>
      </w:r>
      <w:proofErr w:type="spellEnd"/>
      <w:r>
        <w:t xml:space="preserve"> er dann vermeinet,</w:t>
      </w:r>
      <w:r>
        <w:br/>
        <w:t xml:space="preserve">Das </w:t>
      </w:r>
      <w:proofErr w:type="spellStart"/>
      <w:r>
        <w:t>ir</w:t>
      </w:r>
      <w:proofErr w:type="spellEnd"/>
      <w:r>
        <w:t xml:space="preserve"> </w:t>
      </w:r>
      <w:proofErr w:type="spellStart"/>
      <w:r>
        <w:t>gantz</w:t>
      </w:r>
      <w:proofErr w:type="spellEnd"/>
      <w:r>
        <w:t xml:space="preserve"> wenig sind.</w:t>
      </w:r>
    </w:p>
    <w:p w14:paraId="318AB3E4" w14:textId="77777777" w:rsidR="00E33FFD" w:rsidRDefault="00E33FFD" w:rsidP="00E33FFD">
      <w:pPr>
        <w:pStyle w:val="StandardWeb"/>
        <w:spacing w:before="0" w:beforeAutospacing="0" w:after="150" w:afterAutospacing="0"/>
      </w:pPr>
      <w:r>
        <w:t xml:space="preserve">4. Nun </w:t>
      </w:r>
      <w:proofErr w:type="spellStart"/>
      <w:r>
        <w:t>hett</w:t>
      </w:r>
      <w:proofErr w:type="spellEnd"/>
      <w:r>
        <w:t xml:space="preserve"> ich eines funden</w:t>
      </w:r>
      <w:r>
        <w:br/>
        <w:t xml:space="preserve">An </w:t>
      </w:r>
      <w:proofErr w:type="spellStart"/>
      <w:r>
        <w:t>üch</w:t>
      </w:r>
      <w:proofErr w:type="spellEnd"/>
      <w:r>
        <w:t xml:space="preserve">, o </w:t>
      </w:r>
      <w:proofErr w:type="spellStart"/>
      <w:r>
        <w:t>Jungfrow</w:t>
      </w:r>
      <w:proofErr w:type="spellEnd"/>
      <w:r>
        <w:t xml:space="preserve"> zart,</w:t>
      </w:r>
      <w:r>
        <w:br/>
        <w:t xml:space="preserve">O das mirs </w:t>
      </w:r>
      <w:proofErr w:type="spellStart"/>
      <w:r>
        <w:t>Got</w:t>
      </w:r>
      <w:proofErr w:type="spellEnd"/>
      <w:r>
        <w:t xml:space="preserve"> wollt </w:t>
      </w:r>
      <w:proofErr w:type="spellStart"/>
      <w:r>
        <w:t>gunden</w:t>
      </w:r>
      <w:proofErr w:type="spellEnd"/>
      <w:r>
        <w:t>,</w:t>
      </w:r>
      <w:r>
        <w:br/>
        <w:t xml:space="preserve">Wie glücklich war min </w:t>
      </w:r>
      <w:proofErr w:type="spellStart"/>
      <w:r>
        <w:t>sart</w:t>
      </w:r>
      <w:proofErr w:type="spellEnd"/>
      <w:r>
        <w:t>.</w:t>
      </w:r>
    </w:p>
    <w:p w14:paraId="3123FC29" w14:textId="77777777" w:rsidR="00E33FFD" w:rsidRDefault="00E33FFD" w:rsidP="00E33FFD">
      <w:pPr>
        <w:pStyle w:val="StandardWeb"/>
        <w:spacing w:before="0" w:beforeAutospacing="0" w:after="150" w:afterAutospacing="0"/>
      </w:pPr>
      <w:r>
        <w:t xml:space="preserve">5. Ach </w:t>
      </w:r>
      <w:proofErr w:type="spellStart"/>
      <w:r>
        <w:t>Jungfrow</w:t>
      </w:r>
      <w:proofErr w:type="spellEnd"/>
      <w:r>
        <w:t xml:space="preserve"> laßt </w:t>
      </w:r>
      <w:proofErr w:type="spellStart"/>
      <w:r>
        <w:t>üch</w:t>
      </w:r>
      <w:proofErr w:type="spellEnd"/>
      <w:r>
        <w:t xml:space="preserve"> </w:t>
      </w:r>
      <w:proofErr w:type="spellStart"/>
      <w:r>
        <w:t>gfallen</w:t>
      </w:r>
      <w:proofErr w:type="spellEnd"/>
      <w:r>
        <w:t>,</w:t>
      </w:r>
      <w:r>
        <w:br/>
        <w:t xml:space="preserve">Uff </w:t>
      </w:r>
      <w:proofErr w:type="spellStart"/>
      <w:r>
        <w:t>erd</w:t>
      </w:r>
      <w:proofErr w:type="spellEnd"/>
      <w:r>
        <w:t xml:space="preserve"> </w:t>
      </w:r>
      <w:proofErr w:type="spellStart"/>
      <w:r>
        <w:t>beger</w:t>
      </w:r>
      <w:proofErr w:type="spellEnd"/>
      <w:r>
        <w:t xml:space="preserve"> ich </w:t>
      </w:r>
      <w:proofErr w:type="spellStart"/>
      <w:r>
        <w:t>nit</w:t>
      </w:r>
      <w:proofErr w:type="spellEnd"/>
      <w:r>
        <w:t xml:space="preserve"> </w:t>
      </w:r>
      <w:proofErr w:type="spellStart"/>
      <w:r>
        <w:t>mer</w:t>
      </w:r>
      <w:proofErr w:type="spellEnd"/>
      <w:r>
        <w:t>,</w:t>
      </w:r>
      <w:r>
        <w:br/>
      </w:r>
      <w:proofErr w:type="spellStart"/>
      <w:r>
        <w:t>Ir</w:t>
      </w:r>
      <w:proofErr w:type="spellEnd"/>
      <w:r>
        <w:t xml:space="preserve"> lieben mir ob allen</w:t>
      </w:r>
      <w:r>
        <w:br/>
        <w:t>In rechter Zucht und ehr.</w:t>
      </w:r>
    </w:p>
    <w:p w14:paraId="4C8D6B90" w14:textId="77777777" w:rsidR="00E33FFD" w:rsidRDefault="00E33FFD" w:rsidP="00E33FFD">
      <w:pPr>
        <w:pStyle w:val="StandardWeb"/>
        <w:spacing w:before="0" w:beforeAutospacing="0" w:after="150" w:afterAutospacing="0"/>
      </w:pPr>
      <w:r>
        <w:t xml:space="preserve">6. All </w:t>
      </w:r>
      <w:proofErr w:type="spellStart"/>
      <w:r>
        <w:t>üwer</w:t>
      </w:r>
      <w:proofErr w:type="spellEnd"/>
      <w:r>
        <w:t xml:space="preserve"> </w:t>
      </w:r>
      <w:proofErr w:type="spellStart"/>
      <w:r>
        <w:t>wis</w:t>
      </w:r>
      <w:proofErr w:type="spellEnd"/>
      <w:r>
        <w:t xml:space="preserve"> und Wandel,</w:t>
      </w:r>
      <w:r>
        <w:br/>
      </w:r>
      <w:proofErr w:type="spellStart"/>
      <w:r>
        <w:t>Gotsforcht</w:t>
      </w:r>
      <w:proofErr w:type="spellEnd"/>
      <w:r>
        <w:t xml:space="preserve"> und junger sin,</w:t>
      </w:r>
      <w:r>
        <w:br/>
        <w:t xml:space="preserve">Auch was </w:t>
      </w:r>
      <w:proofErr w:type="spellStart"/>
      <w:r>
        <w:t>sunst</w:t>
      </w:r>
      <w:proofErr w:type="spellEnd"/>
      <w:r>
        <w:t xml:space="preserve"> </w:t>
      </w:r>
      <w:proofErr w:type="spellStart"/>
      <w:r>
        <w:t>ghort</w:t>
      </w:r>
      <w:proofErr w:type="spellEnd"/>
      <w:r>
        <w:t xml:space="preserve"> zum Handel,</w:t>
      </w:r>
      <w:r>
        <w:br/>
        <w:t xml:space="preserve">Macht, das ich </w:t>
      </w:r>
      <w:proofErr w:type="spellStart"/>
      <w:r>
        <w:t>üch</w:t>
      </w:r>
      <w:proofErr w:type="spellEnd"/>
      <w:r>
        <w:t xml:space="preserve"> geneigt bin.</w:t>
      </w:r>
    </w:p>
    <w:p w14:paraId="686455C4" w14:textId="77777777" w:rsidR="00E33FFD" w:rsidRDefault="00E33FFD" w:rsidP="00E33FFD">
      <w:pPr>
        <w:pStyle w:val="StandardWeb"/>
        <w:spacing w:before="0" w:beforeAutospacing="0" w:after="150" w:afterAutospacing="0"/>
      </w:pPr>
      <w:r>
        <w:t xml:space="preserve">7. Von </w:t>
      </w:r>
      <w:proofErr w:type="spellStart"/>
      <w:r>
        <w:t>Got</w:t>
      </w:r>
      <w:proofErr w:type="spellEnd"/>
      <w:r>
        <w:t xml:space="preserve"> sind </w:t>
      </w:r>
      <w:proofErr w:type="spellStart"/>
      <w:r>
        <w:t>ir</w:t>
      </w:r>
      <w:proofErr w:type="spellEnd"/>
      <w:r>
        <w:t xml:space="preserve"> gezieret</w:t>
      </w:r>
      <w:r>
        <w:br/>
        <w:t>Mit gaben mancherley,</w:t>
      </w:r>
      <w:r>
        <w:br/>
        <w:t xml:space="preserve">Min Hertz </w:t>
      </w:r>
      <w:proofErr w:type="spellStart"/>
      <w:r>
        <w:t>üch</w:t>
      </w:r>
      <w:proofErr w:type="spellEnd"/>
      <w:r>
        <w:t xml:space="preserve"> stets hoffieret,</w:t>
      </w:r>
      <w:r>
        <w:br/>
        <w:t xml:space="preserve">Zu </w:t>
      </w:r>
      <w:proofErr w:type="spellStart"/>
      <w:r>
        <w:t>got</w:t>
      </w:r>
      <w:proofErr w:type="spellEnd"/>
      <w:r>
        <w:t xml:space="preserve"> thuts </w:t>
      </w:r>
      <w:proofErr w:type="spellStart"/>
      <w:r>
        <w:t>mangs</w:t>
      </w:r>
      <w:proofErr w:type="spellEnd"/>
      <w:r>
        <w:t xml:space="preserve"> </w:t>
      </w:r>
      <w:proofErr w:type="spellStart"/>
      <w:r>
        <w:t>schrey</w:t>
      </w:r>
      <w:proofErr w:type="spellEnd"/>
      <w:r>
        <w:t>.</w:t>
      </w:r>
    </w:p>
    <w:p w14:paraId="6C3B33F7" w14:textId="77777777" w:rsidR="00E33FFD" w:rsidRDefault="00E33FFD" w:rsidP="00E33FFD">
      <w:pPr>
        <w:pStyle w:val="StandardWeb"/>
        <w:spacing w:before="0" w:beforeAutospacing="0" w:after="150" w:afterAutospacing="0"/>
      </w:pPr>
      <w:r>
        <w:t xml:space="preserve">8. O </w:t>
      </w:r>
      <w:proofErr w:type="spellStart"/>
      <w:r>
        <w:t>Got</w:t>
      </w:r>
      <w:proofErr w:type="spellEnd"/>
      <w:r>
        <w:t xml:space="preserve">, das glück </w:t>
      </w:r>
      <w:proofErr w:type="spellStart"/>
      <w:r>
        <w:t>wolst</w:t>
      </w:r>
      <w:proofErr w:type="spellEnd"/>
      <w:r>
        <w:t xml:space="preserve"> senden</w:t>
      </w:r>
      <w:r>
        <w:br/>
        <w:t xml:space="preserve">Mit heil on alle </w:t>
      </w:r>
      <w:proofErr w:type="spellStart"/>
      <w:r>
        <w:t>rüw</w:t>
      </w:r>
      <w:proofErr w:type="spellEnd"/>
      <w:r>
        <w:br/>
        <w:t xml:space="preserve">Und </w:t>
      </w:r>
      <w:proofErr w:type="spellStart"/>
      <w:r>
        <w:t>iren</w:t>
      </w:r>
      <w:proofErr w:type="spellEnd"/>
      <w:r>
        <w:t xml:space="preserve"> willen wenden</w:t>
      </w:r>
      <w:r>
        <w:br/>
        <w:t xml:space="preserve">Zu mir in </w:t>
      </w:r>
      <w:proofErr w:type="spellStart"/>
      <w:r>
        <w:t>elich</w:t>
      </w:r>
      <w:proofErr w:type="spellEnd"/>
      <w:r>
        <w:t xml:space="preserve"> </w:t>
      </w:r>
      <w:proofErr w:type="spellStart"/>
      <w:r>
        <w:t>trüm</w:t>
      </w:r>
      <w:proofErr w:type="spellEnd"/>
      <w:r>
        <w:t>.</w:t>
      </w:r>
    </w:p>
    <w:p w14:paraId="36457CEC" w14:textId="77777777" w:rsidR="00E33FFD" w:rsidRDefault="00E33FFD" w:rsidP="00E33FFD">
      <w:pPr>
        <w:pStyle w:val="StandardWeb"/>
        <w:spacing w:before="0" w:beforeAutospacing="0" w:after="150" w:afterAutospacing="0"/>
      </w:pPr>
      <w:r>
        <w:t xml:space="preserve">9. Wer es von dir </w:t>
      </w:r>
      <w:proofErr w:type="spellStart"/>
      <w:r>
        <w:t>angsehen</w:t>
      </w:r>
      <w:proofErr w:type="spellEnd"/>
      <w:r>
        <w:t>,</w:t>
      </w:r>
      <w:r>
        <w:br/>
        <w:t xml:space="preserve">O </w:t>
      </w:r>
      <w:proofErr w:type="spellStart"/>
      <w:r>
        <w:t>Got</w:t>
      </w:r>
      <w:proofErr w:type="spellEnd"/>
      <w:r>
        <w:t xml:space="preserve"> und Vatter min,</w:t>
      </w:r>
      <w:r>
        <w:br/>
      </w:r>
      <w:proofErr w:type="spellStart"/>
      <w:r>
        <w:t>Wis</w:t>
      </w:r>
      <w:proofErr w:type="spellEnd"/>
      <w:r>
        <w:t xml:space="preserve"> möcht mir </w:t>
      </w:r>
      <w:proofErr w:type="spellStart"/>
      <w:r>
        <w:t>bas</w:t>
      </w:r>
      <w:proofErr w:type="spellEnd"/>
      <w:r>
        <w:t xml:space="preserve"> bestehen,</w:t>
      </w:r>
      <w:r>
        <w:br/>
        <w:t>Du weist, wie blond ich bin.</w:t>
      </w:r>
    </w:p>
    <w:p w14:paraId="22D63CAF" w14:textId="77777777" w:rsidR="00E33FFD" w:rsidRDefault="00E33FFD" w:rsidP="00E33FFD">
      <w:pPr>
        <w:pStyle w:val="StandardWeb"/>
        <w:spacing w:before="0" w:beforeAutospacing="0" w:after="150" w:afterAutospacing="0"/>
      </w:pPr>
      <w:r>
        <w:t xml:space="preserve">10. Ich </w:t>
      </w:r>
      <w:proofErr w:type="spellStart"/>
      <w:r>
        <w:t>ruff</w:t>
      </w:r>
      <w:proofErr w:type="spellEnd"/>
      <w:r>
        <w:t xml:space="preserve"> zu dir in stille,</w:t>
      </w:r>
      <w:r>
        <w:br/>
        <w:t xml:space="preserve">Gib </w:t>
      </w:r>
      <w:proofErr w:type="spellStart"/>
      <w:r>
        <w:t>gnad</w:t>
      </w:r>
      <w:proofErr w:type="spellEnd"/>
      <w:r>
        <w:t xml:space="preserve">, das </w:t>
      </w:r>
      <w:proofErr w:type="spellStart"/>
      <w:r>
        <w:t>daby</w:t>
      </w:r>
      <w:proofErr w:type="spellEnd"/>
      <w:r>
        <w:t xml:space="preserve"> sey</w:t>
      </w:r>
      <w:r>
        <w:br/>
        <w:t>Vatter und Mutter Wille,</w:t>
      </w:r>
      <w:r>
        <w:br/>
        <w:t xml:space="preserve">So </w:t>
      </w:r>
      <w:proofErr w:type="spellStart"/>
      <w:r>
        <w:t>stat</w:t>
      </w:r>
      <w:proofErr w:type="spellEnd"/>
      <w:r>
        <w:t xml:space="preserve"> die </w:t>
      </w:r>
      <w:proofErr w:type="spellStart"/>
      <w:r>
        <w:t>sach</w:t>
      </w:r>
      <w:proofErr w:type="spellEnd"/>
      <w:r>
        <w:t xml:space="preserve"> </w:t>
      </w:r>
      <w:proofErr w:type="spellStart"/>
      <w:r>
        <w:t>gantz</w:t>
      </w:r>
      <w:proofErr w:type="spellEnd"/>
      <w:r>
        <w:t xml:space="preserve"> frey.</w:t>
      </w:r>
    </w:p>
    <w:p w14:paraId="0FE2BBFA" w14:textId="77777777" w:rsidR="00E33FFD" w:rsidRDefault="00E33FFD" w:rsidP="00E33FFD">
      <w:pPr>
        <w:pStyle w:val="StandardWeb"/>
        <w:spacing w:before="0" w:beforeAutospacing="0" w:after="150" w:afterAutospacing="0"/>
      </w:pPr>
      <w:r>
        <w:t xml:space="preserve">11. Ich bin </w:t>
      </w:r>
      <w:proofErr w:type="spellStart"/>
      <w:r>
        <w:t>nit</w:t>
      </w:r>
      <w:proofErr w:type="spellEnd"/>
      <w:r>
        <w:t xml:space="preserve"> </w:t>
      </w:r>
      <w:proofErr w:type="spellStart"/>
      <w:r>
        <w:t>werd</w:t>
      </w:r>
      <w:proofErr w:type="spellEnd"/>
      <w:r>
        <w:t xml:space="preserve"> </w:t>
      </w:r>
      <w:proofErr w:type="spellStart"/>
      <w:r>
        <w:t>einichg</w:t>
      </w:r>
      <w:proofErr w:type="spellEnd"/>
      <w:r>
        <w:t xml:space="preserve"> </w:t>
      </w:r>
      <w:proofErr w:type="spellStart"/>
      <w:r>
        <w:t>uten</w:t>
      </w:r>
      <w:proofErr w:type="spellEnd"/>
      <w:r>
        <w:t>,</w:t>
      </w:r>
      <w:r>
        <w:br/>
      </w:r>
      <w:proofErr w:type="spellStart"/>
      <w:r>
        <w:t>Dinr</w:t>
      </w:r>
      <w:proofErr w:type="spellEnd"/>
      <w:r>
        <w:t xml:space="preserve"> </w:t>
      </w:r>
      <w:proofErr w:type="spellStart"/>
      <w:r>
        <w:t>gnad</w:t>
      </w:r>
      <w:proofErr w:type="spellEnd"/>
      <w:r>
        <w:t xml:space="preserve"> leb ich allein,</w:t>
      </w:r>
      <w:r>
        <w:br/>
        <w:t xml:space="preserve">Und </w:t>
      </w:r>
      <w:proofErr w:type="spellStart"/>
      <w:r>
        <w:t>wil</w:t>
      </w:r>
      <w:proofErr w:type="spellEnd"/>
      <w:r>
        <w:t xml:space="preserve"> mich </w:t>
      </w:r>
      <w:proofErr w:type="spellStart"/>
      <w:r>
        <w:t>gantz</w:t>
      </w:r>
      <w:proofErr w:type="spellEnd"/>
      <w:r>
        <w:t xml:space="preserve"> vermuten,</w:t>
      </w:r>
      <w:r>
        <w:br/>
      </w:r>
      <w:proofErr w:type="spellStart"/>
      <w:r>
        <w:t>Umsunst</w:t>
      </w:r>
      <w:proofErr w:type="spellEnd"/>
      <w:r>
        <w:t xml:space="preserve"> </w:t>
      </w:r>
      <w:proofErr w:type="spellStart"/>
      <w:r>
        <w:t>wölst</w:t>
      </w:r>
      <w:proofErr w:type="spellEnd"/>
      <w:r>
        <w:t xml:space="preserve"> mir gut seyn.</w:t>
      </w:r>
    </w:p>
    <w:p w14:paraId="0852145B" w14:textId="77777777" w:rsidR="00E33FFD" w:rsidRDefault="00E33FFD" w:rsidP="00E33FFD">
      <w:pPr>
        <w:pStyle w:val="StandardWeb"/>
        <w:spacing w:before="0" w:beforeAutospacing="0" w:after="150" w:afterAutospacing="0"/>
      </w:pPr>
      <w:r>
        <w:t xml:space="preserve">12. Min sinn und </w:t>
      </w:r>
      <w:proofErr w:type="spellStart"/>
      <w:r>
        <w:t>vyl</w:t>
      </w:r>
      <w:proofErr w:type="spellEnd"/>
      <w:r>
        <w:t xml:space="preserve"> </w:t>
      </w:r>
      <w:proofErr w:type="spellStart"/>
      <w:r>
        <w:t>gedencken</w:t>
      </w:r>
      <w:proofErr w:type="spellEnd"/>
      <w:r>
        <w:br/>
        <w:t>Wirts als vergeblich sin,</w:t>
      </w:r>
      <w:r>
        <w:br/>
        <w:t xml:space="preserve">Dis gab </w:t>
      </w:r>
      <w:proofErr w:type="spellStart"/>
      <w:r>
        <w:t>mustu</w:t>
      </w:r>
      <w:proofErr w:type="spellEnd"/>
      <w:r>
        <w:t xml:space="preserve"> mir schenken,</w:t>
      </w:r>
      <w:r>
        <w:br/>
        <w:t xml:space="preserve">By dir </w:t>
      </w:r>
      <w:proofErr w:type="spellStart"/>
      <w:r>
        <w:t>stat</w:t>
      </w:r>
      <w:proofErr w:type="spellEnd"/>
      <w:r>
        <w:t xml:space="preserve"> all min </w:t>
      </w:r>
      <w:proofErr w:type="spellStart"/>
      <w:r>
        <w:t>gwün</w:t>
      </w:r>
      <w:proofErr w:type="spellEnd"/>
      <w:r>
        <w:t>.</w:t>
      </w:r>
    </w:p>
    <w:p w14:paraId="4FE392D1" w14:textId="77777777" w:rsidR="00E33FFD" w:rsidRDefault="00E33FFD" w:rsidP="00E33FFD">
      <w:pPr>
        <w:pStyle w:val="StandardWeb"/>
        <w:spacing w:before="0" w:beforeAutospacing="0" w:after="150" w:afterAutospacing="0"/>
      </w:pPr>
      <w:r>
        <w:t xml:space="preserve">13. </w:t>
      </w:r>
      <w:proofErr w:type="spellStart"/>
      <w:r>
        <w:t>Dm</w:t>
      </w:r>
      <w:proofErr w:type="spellEnd"/>
      <w:r>
        <w:t xml:space="preserve"> </w:t>
      </w:r>
      <w:proofErr w:type="spellStart"/>
      <w:r>
        <w:t>wort</w:t>
      </w:r>
      <w:proofErr w:type="spellEnd"/>
      <w:r>
        <w:t xml:space="preserve"> </w:t>
      </w:r>
      <w:proofErr w:type="spellStart"/>
      <w:r>
        <w:t>lert</w:t>
      </w:r>
      <w:proofErr w:type="spellEnd"/>
      <w:r>
        <w:t xml:space="preserve"> mich dir </w:t>
      </w:r>
      <w:proofErr w:type="spellStart"/>
      <w:r>
        <w:t>truwen</w:t>
      </w:r>
      <w:proofErr w:type="spellEnd"/>
      <w:r>
        <w:t>,</w:t>
      </w:r>
      <w:r>
        <w:br/>
        <w:t>Uff dich verlassen mich,</w:t>
      </w:r>
      <w:r>
        <w:br/>
      </w:r>
      <w:proofErr w:type="spellStart"/>
      <w:r>
        <w:t>Daruff</w:t>
      </w:r>
      <w:proofErr w:type="spellEnd"/>
      <w:r>
        <w:t xml:space="preserve"> will ich </w:t>
      </w:r>
      <w:proofErr w:type="spellStart"/>
      <w:r>
        <w:t>stiff</w:t>
      </w:r>
      <w:proofErr w:type="spellEnd"/>
      <w:r>
        <w:t xml:space="preserve"> </w:t>
      </w:r>
      <w:proofErr w:type="spellStart"/>
      <w:r>
        <w:t>buwen</w:t>
      </w:r>
      <w:proofErr w:type="spellEnd"/>
      <w:r>
        <w:t>,</w:t>
      </w:r>
      <w:r>
        <w:br/>
        <w:t xml:space="preserve">Min sorg </w:t>
      </w:r>
      <w:proofErr w:type="spellStart"/>
      <w:r>
        <w:t>wirff</w:t>
      </w:r>
      <w:proofErr w:type="spellEnd"/>
      <w:r>
        <w:t xml:space="preserve"> ich uff dich.</w:t>
      </w:r>
    </w:p>
    <w:p w14:paraId="688438C3" w14:textId="77777777" w:rsidR="00E33FFD" w:rsidRDefault="00E33FFD" w:rsidP="00E33FFD">
      <w:pPr>
        <w:pStyle w:val="StandardWeb"/>
        <w:spacing w:before="0" w:beforeAutospacing="0" w:after="150" w:afterAutospacing="0"/>
      </w:pPr>
      <w:r>
        <w:t xml:space="preserve">14. </w:t>
      </w:r>
      <w:proofErr w:type="spellStart"/>
      <w:r>
        <w:t>Willdu</w:t>
      </w:r>
      <w:proofErr w:type="spellEnd"/>
      <w:r>
        <w:t xml:space="preserve">, so lausts </w:t>
      </w:r>
      <w:proofErr w:type="spellStart"/>
      <w:r>
        <w:t>wol</w:t>
      </w:r>
      <w:proofErr w:type="spellEnd"/>
      <w:r>
        <w:t xml:space="preserve"> fügen,</w:t>
      </w:r>
      <w:r>
        <w:br/>
        <w:t xml:space="preserve">Nichts mag dir </w:t>
      </w:r>
      <w:proofErr w:type="spellStart"/>
      <w:r>
        <w:t>widerston</w:t>
      </w:r>
      <w:proofErr w:type="spellEnd"/>
      <w:r>
        <w:t>,</w:t>
      </w:r>
      <w:r>
        <w:br/>
        <w:t xml:space="preserve">Dins </w:t>
      </w:r>
      <w:proofErr w:type="spellStart"/>
      <w:r>
        <w:t>gunsts</w:t>
      </w:r>
      <w:proofErr w:type="spellEnd"/>
      <w:r>
        <w:t xml:space="preserve"> laß ich mich </w:t>
      </w:r>
      <w:proofErr w:type="spellStart"/>
      <w:r>
        <w:t>bnügen</w:t>
      </w:r>
      <w:proofErr w:type="spellEnd"/>
      <w:r>
        <w:t>,</w:t>
      </w:r>
      <w:r>
        <w:br/>
        <w:t xml:space="preserve">Wils </w:t>
      </w:r>
      <w:proofErr w:type="spellStart"/>
      <w:r>
        <w:t>daby</w:t>
      </w:r>
      <w:proofErr w:type="spellEnd"/>
      <w:r>
        <w:t xml:space="preserve"> </w:t>
      </w:r>
      <w:proofErr w:type="spellStart"/>
      <w:r>
        <w:t>bliben</w:t>
      </w:r>
      <w:proofErr w:type="spellEnd"/>
      <w:r>
        <w:t xml:space="preserve"> </w:t>
      </w:r>
      <w:proofErr w:type="spellStart"/>
      <w:r>
        <w:t>lon</w:t>
      </w:r>
      <w:proofErr w:type="spellEnd"/>
      <w:r>
        <w:t>.</w:t>
      </w:r>
    </w:p>
    <w:p w14:paraId="33826CB4" w14:textId="77777777" w:rsidR="00E33FFD" w:rsidRDefault="00E33FFD" w:rsidP="00E33FFD">
      <w:pPr>
        <w:pStyle w:val="StandardWeb"/>
        <w:spacing w:before="0" w:beforeAutospacing="0" w:after="150" w:afterAutospacing="0"/>
      </w:pPr>
      <w:r>
        <w:t xml:space="preserve">15. Dir sey es </w:t>
      </w:r>
      <w:proofErr w:type="spellStart"/>
      <w:r>
        <w:t>gantz</w:t>
      </w:r>
      <w:proofErr w:type="spellEnd"/>
      <w:r>
        <w:t xml:space="preserve"> ergeben,</w:t>
      </w:r>
      <w:r>
        <w:br/>
        <w:t xml:space="preserve">Bis du der </w:t>
      </w:r>
      <w:proofErr w:type="spellStart"/>
      <w:r>
        <w:t>vatter</w:t>
      </w:r>
      <w:proofErr w:type="spellEnd"/>
      <w:r>
        <w:t xml:space="preserve"> min,</w:t>
      </w:r>
      <w:r>
        <w:br/>
        <w:t xml:space="preserve">Die </w:t>
      </w:r>
      <w:proofErr w:type="spellStart"/>
      <w:r>
        <w:t>sach</w:t>
      </w:r>
      <w:proofErr w:type="spellEnd"/>
      <w:r>
        <w:t xml:space="preserve"> und al min leben</w:t>
      </w:r>
      <w:r>
        <w:br/>
        <w:t>Laß dir befohlen sin.</w:t>
      </w:r>
    </w:p>
    <w:p w14:paraId="2D910364" w14:textId="77777777" w:rsidR="00E33FFD" w:rsidRDefault="00E33FFD" w:rsidP="00E33FFD">
      <w:pPr>
        <w:pStyle w:val="StandardWeb"/>
        <w:spacing w:before="0" w:beforeAutospacing="0" w:after="150" w:afterAutospacing="0"/>
      </w:pPr>
      <w:r>
        <w:t xml:space="preserve">16. Dem du das glück wirst </w:t>
      </w:r>
      <w:proofErr w:type="spellStart"/>
      <w:r>
        <w:t>gunnen</w:t>
      </w:r>
      <w:proofErr w:type="spellEnd"/>
      <w:r>
        <w:t>,</w:t>
      </w:r>
      <w:r>
        <w:br/>
        <w:t>Dem wirds und auch sonst keim,</w:t>
      </w:r>
      <w:r>
        <w:br/>
        <w:t xml:space="preserve">Die </w:t>
      </w:r>
      <w:proofErr w:type="spellStart"/>
      <w:r>
        <w:t>sach</w:t>
      </w:r>
      <w:proofErr w:type="spellEnd"/>
      <w:r>
        <w:t xml:space="preserve"> hat er </w:t>
      </w:r>
      <w:proofErr w:type="spellStart"/>
      <w:r>
        <w:t>gewunnen</w:t>
      </w:r>
      <w:proofErr w:type="spellEnd"/>
      <w:r>
        <w:t>,</w:t>
      </w:r>
      <w:r>
        <w:br/>
        <w:t xml:space="preserve">Die </w:t>
      </w:r>
      <w:proofErr w:type="spellStart"/>
      <w:r>
        <w:t>brut</w:t>
      </w:r>
      <w:proofErr w:type="spellEnd"/>
      <w:r>
        <w:t xml:space="preserve"> </w:t>
      </w:r>
      <w:proofErr w:type="spellStart"/>
      <w:r>
        <w:t>fürt</w:t>
      </w:r>
      <w:proofErr w:type="spellEnd"/>
      <w:r>
        <w:t xml:space="preserve"> er auch heim.</w:t>
      </w:r>
    </w:p>
    <w:p w14:paraId="2F3BF08A" w14:textId="77777777" w:rsidR="00E33FFD" w:rsidRDefault="00E33FFD" w:rsidP="00E33FFD">
      <w:pPr>
        <w:pStyle w:val="StandardWeb"/>
        <w:spacing w:before="0" w:beforeAutospacing="0" w:after="150" w:afterAutospacing="0"/>
      </w:pPr>
      <w:r>
        <w:t xml:space="preserve">17. Schicks als nach </w:t>
      </w:r>
      <w:proofErr w:type="spellStart"/>
      <w:r>
        <w:t>diner</w:t>
      </w:r>
      <w:proofErr w:type="spellEnd"/>
      <w:r>
        <w:t xml:space="preserve"> gute,</w:t>
      </w:r>
      <w:r>
        <w:br/>
        <w:t xml:space="preserve">Laß uns sin </w:t>
      </w:r>
      <w:proofErr w:type="spellStart"/>
      <w:r>
        <w:t>dine</w:t>
      </w:r>
      <w:proofErr w:type="spellEnd"/>
      <w:r>
        <w:t xml:space="preserve"> Kind,</w:t>
      </w:r>
      <w:r>
        <w:br/>
        <w:t xml:space="preserve">Die </w:t>
      </w:r>
      <w:proofErr w:type="spellStart"/>
      <w:r>
        <w:t>jungfrow</w:t>
      </w:r>
      <w:proofErr w:type="spellEnd"/>
      <w:r>
        <w:t xml:space="preserve"> mir behüte,</w:t>
      </w:r>
      <w:r>
        <w:br/>
        <w:t xml:space="preserve">Das ich </w:t>
      </w:r>
      <w:proofErr w:type="spellStart"/>
      <w:r>
        <w:t>sy</w:t>
      </w:r>
      <w:proofErr w:type="spellEnd"/>
      <w:r>
        <w:t xml:space="preserve"> willig find.</w:t>
      </w:r>
    </w:p>
    <w:p w14:paraId="2987B67A" w14:textId="77777777" w:rsidR="00E33FFD" w:rsidRDefault="00E33FFD" w:rsidP="00E33FFD">
      <w:pPr>
        <w:pStyle w:val="StandardWeb"/>
        <w:spacing w:before="0" w:beforeAutospacing="0" w:after="150" w:afterAutospacing="0"/>
      </w:pPr>
      <w:r>
        <w:t xml:space="preserve">18. Dis </w:t>
      </w:r>
      <w:proofErr w:type="spellStart"/>
      <w:r>
        <w:t>gschrey</w:t>
      </w:r>
      <w:proofErr w:type="spellEnd"/>
      <w:r>
        <w:t xml:space="preserve"> und </w:t>
      </w:r>
      <w:proofErr w:type="spellStart"/>
      <w:r>
        <w:t>vyl</w:t>
      </w:r>
      <w:proofErr w:type="spellEnd"/>
      <w:r>
        <w:t xml:space="preserve"> verglichen</w:t>
      </w:r>
      <w:r>
        <w:br/>
        <w:t xml:space="preserve">Für ich </w:t>
      </w:r>
      <w:proofErr w:type="spellStart"/>
      <w:r>
        <w:t>uß</w:t>
      </w:r>
      <w:proofErr w:type="spellEnd"/>
      <w:r>
        <w:t xml:space="preserve"> </w:t>
      </w:r>
      <w:proofErr w:type="spellStart"/>
      <w:r>
        <w:t>hertzensgrund</w:t>
      </w:r>
      <w:proofErr w:type="spellEnd"/>
      <w:r>
        <w:t>,</w:t>
      </w:r>
      <w:r>
        <w:br/>
        <w:t xml:space="preserve">Von </w:t>
      </w:r>
      <w:proofErr w:type="spellStart"/>
      <w:r>
        <w:t>üch</w:t>
      </w:r>
      <w:proofErr w:type="spellEnd"/>
      <w:r>
        <w:t xml:space="preserve"> kann ich </w:t>
      </w:r>
      <w:proofErr w:type="spellStart"/>
      <w:r>
        <w:t>nit</w:t>
      </w:r>
      <w:proofErr w:type="spellEnd"/>
      <w:r>
        <w:t xml:space="preserve"> wichen,</w:t>
      </w:r>
      <w:r>
        <w:br/>
        <w:t xml:space="preserve">Ich wart </w:t>
      </w:r>
      <w:proofErr w:type="spellStart"/>
      <w:r>
        <w:t>einr</w:t>
      </w:r>
      <w:proofErr w:type="spellEnd"/>
      <w:r>
        <w:t xml:space="preserve"> guten stund.</w:t>
      </w:r>
    </w:p>
    <w:p w14:paraId="56701FB7" w14:textId="77777777" w:rsidR="00E33FFD" w:rsidRDefault="00E33FFD" w:rsidP="00E33FFD">
      <w:pPr>
        <w:pStyle w:val="StandardWeb"/>
        <w:spacing w:before="0" w:beforeAutospacing="0" w:after="150" w:afterAutospacing="0"/>
      </w:pPr>
      <w:r>
        <w:t>19. Ach laßt mich das genießen,</w:t>
      </w:r>
      <w:r>
        <w:br/>
        <w:t xml:space="preserve">Mit </w:t>
      </w:r>
      <w:proofErr w:type="spellStart"/>
      <w:r>
        <w:t>trüwen</w:t>
      </w:r>
      <w:proofErr w:type="spellEnd"/>
      <w:r>
        <w:t xml:space="preserve"> ich </w:t>
      </w:r>
      <w:proofErr w:type="spellStart"/>
      <w:r>
        <w:t>üch</w:t>
      </w:r>
      <w:proofErr w:type="spellEnd"/>
      <w:r>
        <w:t xml:space="preserve"> mein,</w:t>
      </w:r>
      <w:r>
        <w:br/>
        <w:t xml:space="preserve">Kein ding </w:t>
      </w:r>
      <w:proofErr w:type="spellStart"/>
      <w:r>
        <w:t>sol</w:t>
      </w:r>
      <w:proofErr w:type="spellEnd"/>
      <w:r>
        <w:t xml:space="preserve"> mich verdrießen</w:t>
      </w:r>
      <w:r>
        <w:br/>
        <w:t xml:space="preserve">In </w:t>
      </w:r>
      <w:proofErr w:type="spellStart"/>
      <w:r>
        <w:t>Urem</w:t>
      </w:r>
      <w:proofErr w:type="spellEnd"/>
      <w:r>
        <w:t xml:space="preserve"> Dienst </w:t>
      </w:r>
      <w:proofErr w:type="spellStart"/>
      <w:r>
        <w:t>zethun</w:t>
      </w:r>
      <w:proofErr w:type="spellEnd"/>
      <w:r>
        <w:t>.</w:t>
      </w:r>
    </w:p>
    <w:p w14:paraId="267D8E91" w14:textId="77777777" w:rsidR="00E33FFD" w:rsidRDefault="00E33FFD" w:rsidP="00E33FFD">
      <w:pPr>
        <w:pStyle w:val="StandardWeb"/>
        <w:spacing w:before="0" w:beforeAutospacing="0" w:after="150" w:afterAutospacing="0"/>
      </w:pPr>
      <w:r>
        <w:t xml:space="preserve">20. Von </w:t>
      </w:r>
      <w:proofErr w:type="spellStart"/>
      <w:r>
        <w:t>jugent</w:t>
      </w:r>
      <w:proofErr w:type="spellEnd"/>
      <w:r>
        <w:t xml:space="preserve">, gut, </w:t>
      </w:r>
      <w:proofErr w:type="spellStart"/>
      <w:r>
        <w:t>gstalt</w:t>
      </w:r>
      <w:proofErr w:type="spellEnd"/>
      <w:r>
        <w:t xml:space="preserve">, </w:t>
      </w:r>
      <w:proofErr w:type="spellStart"/>
      <w:r>
        <w:t>ere</w:t>
      </w:r>
      <w:proofErr w:type="spellEnd"/>
      <w:r>
        <w:br/>
      </w:r>
      <w:proofErr w:type="spellStart"/>
      <w:r>
        <w:t>Findt</w:t>
      </w:r>
      <w:proofErr w:type="spellEnd"/>
      <w:r>
        <w:t xml:space="preserve">‘ </w:t>
      </w:r>
      <w:proofErr w:type="spellStart"/>
      <w:r>
        <w:t>ir</w:t>
      </w:r>
      <w:proofErr w:type="spellEnd"/>
      <w:r>
        <w:t xml:space="preserve"> </w:t>
      </w:r>
      <w:proofErr w:type="spellStart"/>
      <w:r>
        <w:t>wol</w:t>
      </w:r>
      <w:proofErr w:type="spellEnd"/>
      <w:r>
        <w:t xml:space="preserve"> ander man,</w:t>
      </w:r>
      <w:r>
        <w:br/>
        <w:t xml:space="preserve">Doch sind der stück noch </w:t>
      </w:r>
      <w:proofErr w:type="spellStart"/>
      <w:r>
        <w:t>mere</w:t>
      </w:r>
      <w:proofErr w:type="spellEnd"/>
      <w:r>
        <w:t>,</w:t>
      </w:r>
      <w:r>
        <w:br/>
        <w:t xml:space="preserve">Da </w:t>
      </w:r>
      <w:proofErr w:type="spellStart"/>
      <w:r>
        <w:t>vyl</w:t>
      </w:r>
      <w:proofErr w:type="spellEnd"/>
      <w:r>
        <w:t xml:space="preserve"> ist </w:t>
      </w:r>
      <w:proofErr w:type="spellStart"/>
      <w:r>
        <w:t>glegen</w:t>
      </w:r>
      <w:proofErr w:type="spellEnd"/>
      <w:r>
        <w:t xml:space="preserve"> an.</w:t>
      </w:r>
    </w:p>
    <w:p w14:paraId="39D31769" w14:textId="77777777" w:rsidR="00E33FFD" w:rsidRDefault="00E33FFD" w:rsidP="00E33FFD">
      <w:pPr>
        <w:pStyle w:val="StandardWeb"/>
        <w:spacing w:before="0" w:beforeAutospacing="0" w:after="150" w:afterAutospacing="0"/>
      </w:pPr>
      <w:r>
        <w:t xml:space="preserve">27. Des </w:t>
      </w:r>
      <w:proofErr w:type="spellStart"/>
      <w:r>
        <w:t>wöl</w:t>
      </w:r>
      <w:proofErr w:type="spellEnd"/>
      <w:r>
        <w:t xml:space="preserve"> der lieb </w:t>
      </w:r>
      <w:proofErr w:type="spellStart"/>
      <w:r>
        <w:t>Got</w:t>
      </w:r>
      <w:proofErr w:type="spellEnd"/>
      <w:r>
        <w:t xml:space="preserve"> walten</w:t>
      </w:r>
      <w:r>
        <w:br/>
        <w:t xml:space="preserve">Und </w:t>
      </w:r>
      <w:proofErr w:type="spellStart"/>
      <w:r>
        <w:t>selbs</w:t>
      </w:r>
      <w:proofErr w:type="spellEnd"/>
      <w:r>
        <w:t xml:space="preserve"> der </w:t>
      </w:r>
      <w:proofErr w:type="spellStart"/>
      <w:r>
        <w:t>mitler</w:t>
      </w:r>
      <w:proofErr w:type="spellEnd"/>
      <w:r>
        <w:t xml:space="preserve"> sin,</w:t>
      </w:r>
      <w:r>
        <w:br/>
        <w:t xml:space="preserve">Den wagen </w:t>
      </w:r>
      <w:proofErr w:type="spellStart"/>
      <w:r>
        <w:t>wöl</w:t>
      </w:r>
      <w:proofErr w:type="spellEnd"/>
      <w:r>
        <w:t xml:space="preserve"> er schalten,</w:t>
      </w:r>
      <w:r>
        <w:br/>
        <w:t xml:space="preserve">So </w:t>
      </w:r>
      <w:proofErr w:type="spellStart"/>
      <w:r>
        <w:t>far</w:t>
      </w:r>
      <w:proofErr w:type="spellEnd"/>
      <w:r>
        <w:t xml:space="preserve"> ich fröhlich hin.</w:t>
      </w:r>
    </w:p>
    <w:p w14:paraId="0B0B0EA7" w14:textId="77777777" w:rsidR="00E33FFD" w:rsidRDefault="00E33FFD" w:rsidP="00E33FFD">
      <w:pPr>
        <w:pStyle w:val="berschrift3"/>
      </w:pPr>
      <w:r w:rsidRPr="00E33FFD">
        <w:t xml:space="preserve">Jauchz, </w:t>
      </w:r>
      <w:proofErr w:type="spellStart"/>
      <w:r w:rsidRPr="00E33FFD">
        <w:t>Erd</w:t>
      </w:r>
      <w:proofErr w:type="spellEnd"/>
      <w:r w:rsidRPr="00E33FFD">
        <w:t>, und Himmel, juble hell</w:t>
      </w:r>
    </w:p>
    <w:p w14:paraId="423DDF81" w14:textId="77777777" w:rsidR="00E33FFD" w:rsidRDefault="00E33FFD" w:rsidP="00E33FFD">
      <w:pPr>
        <w:pStyle w:val="StandardWeb"/>
        <w:spacing w:before="0" w:beforeAutospacing="0" w:after="150" w:afterAutospacing="0"/>
      </w:pPr>
      <w:r>
        <w:t xml:space="preserve">1. Jauchz, </w:t>
      </w:r>
      <w:proofErr w:type="spellStart"/>
      <w:r>
        <w:t>Erd</w:t>
      </w:r>
      <w:proofErr w:type="spellEnd"/>
      <w:r>
        <w:t>, und Himmel, juble hell,</w:t>
      </w:r>
      <w:r>
        <w:br/>
        <w:t>die Wunder Gotts mit Freud erzähl,</w:t>
      </w:r>
      <w:r>
        <w:br/>
        <w:t>die er heut hat begangen</w:t>
      </w:r>
      <w:r>
        <w:br/>
        <w:t xml:space="preserve">an </w:t>
      </w:r>
      <w:proofErr w:type="spellStart"/>
      <w:r>
        <w:t>seim</w:t>
      </w:r>
      <w:proofErr w:type="spellEnd"/>
      <w:r>
        <w:t xml:space="preserve"> trostlosen Häuflein klein,</w:t>
      </w:r>
      <w:r>
        <w:br/>
        <w:t>das saß in friedsamer Gemein</w:t>
      </w:r>
      <w:r>
        <w:br/>
        <w:t>und betet mit Verlangen,</w:t>
      </w:r>
      <w:r>
        <w:br/>
        <w:t xml:space="preserve">daß es mit Geist getaufet </w:t>
      </w:r>
      <w:proofErr w:type="spellStart"/>
      <w:r>
        <w:t>werd</w:t>
      </w:r>
      <w:proofErr w:type="spellEnd"/>
      <w:r>
        <w:t>.</w:t>
      </w:r>
      <w:r>
        <w:br/>
        <w:t xml:space="preserve">Der kam mit Feuers Glut zur </w:t>
      </w:r>
      <w:proofErr w:type="spellStart"/>
      <w:r>
        <w:t>Erd</w:t>
      </w:r>
      <w:proofErr w:type="spellEnd"/>
      <w:r>
        <w:t>,</w:t>
      </w:r>
      <w:r>
        <w:br/>
        <w:t>mit starkem Sturmestoben;</w:t>
      </w:r>
      <w:r>
        <w:br/>
        <w:t>das Haus erfüllt er überall,</w:t>
      </w:r>
      <w:r>
        <w:br/>
        <w:t>zerteilt man Zungen sah im Saal,</w:t>
      </w:r>
      <w:r>
        <w:br/>
        <w:t>und all den Herren loben.</w:t>
      </w:r>
    </w:p>
    <w:p w14:paraId="5AB4329A" w14:textId="77777777" w:rsidR="00E33FFD" w:rsidRDefault="00E33FFD" w:rsidP="00E33FFD">
      <w:pPr>
        <w:pStyle w:val="StandardWeb"/>
        <w:spacing w:before="0" w:beforeAutospacing="0" w:after="150" w:afterAutospacing="0"/>
      </w:pPr>
      <w:r>
        <w:t>2. Auf tat sich ganz des Himmels Schrein;</w:t>
      </w:r>
      <w:r>
        <w:br/>
        <w:t>man wähnt, sie wären voller Wein,</w:t>
      </w:r>
      <w:r>
        <w:br/>
        <w:t>all Welt sich drüber wundert.</w:t>
      </w:r>
      <w:r>
        <w:br/>
        <w:t>In fremden Zungen reden sie,</w:t>
      </w:r>
      <w:r>
        <w:br/>
        <w:t>bezeugen Gottes Großtat hie,</w:t>
      </w:r>
      <w:r>
        <w:br/>
        <w:t>von seinem Geist ermuntert.</w:t>
      </w:r>
      <w:r>
        <w:br/>
        <w:t>So machen sie sich auf den Plan,</w:t>
      </w:r>
      <w:r>
        <w:br/>
        <w:t xml:space="preserve">Christus zu lehren </w:t>
      </w:r>
      <w:proofErr w:type="spellStart"/>
      <w:r>
        <w:t>fangn</w:t>
      </w:r>
      <w:proofErr w:type="spellEnd"/>
      <w:r>
        <w:t xml:space="preserve"> sie an,</w:t>
      </w:r>
      <w:r>
        <w:br/>
        <w:t>daß er der Herr sei worden</w:t>
      </w:r>
      <w:r>
        <w:br/>
        <w:t>und daß man lasse von der Sünd</w:t>
      </w:r>
      <w:r>
        <w:br/>
        <w:t xml:space="preserve">und durch die </w:t>
      </w:r>
      <w:proofErr w:type="spellStart"/>
      <w:r>
        <w:t>Tauf</w:t>
      </w:r>
      <w:proofErr w:type="spellEnd"/>
      <w:r>
        <w:t xml:space="preserve"> </w:t>
      </w:r>
      <w:proofErr w:type="spellStart"/>
      <w:r>
        <w:t>werd</w:t>
      </w:r>
      <w:proofErr w:type="spellEnd"/>
      <w:r>
        <w:t xml:space="preserve"> Gottes Kind:</w:t>
      </w:r>
      <w:r>
        <w:br/>
        <w:t>das sei der christlich Orden.</w:t>
      </w:r>
    </w:p>
    <w:p w14:paraId="4E061683" w14:textId="77777777" w:rsidR="00E33FFD" w:rsidRDefault="00E33FFD" w:rsidP="00E33FFD">
      <w:pPr>
        <w:pStyle w:val="StandardWeb"/>
        <w:spacing w:before="0" w:beforeAutospacing="0" w:after="150" w:afterAutospacing="0"/>
      </w:pPr>
      <w:r>
        <w:t>3. Ach Herr, nun gib, daß uns auch find</w:t>
      </w:r>
      <w:r>
        <w:br/>
        <w:t xml:space="preserve">in Fried und </w:t>
      </w:r>
      <w:proofErr w:type="spellStart"/>
      <w:r>
        <w:t>Flehn</w:t>
      </w:r>
      <w:proofErr w:type="spellEnd"/>
      <w:r>
        <w:t xml:space="preserve"> dein </w:t>
      </w:r>
      <w:proofErr w:type="spellStart"/>
      <w:r>
        <w:t>sel’ger</w:t>
      </w:r>
      <w:proofErr w:type="spellEnd"/>
      <w:r>
        <w:t xml:space="preserve"> Wind;</w:t>
      </w:r>
      <w:r>
        <w:br/>
        <w:t>weh rein vom Sündenstaube</w:t>
      </w:r>
      <w:r>
        <w:br/>
        <w:t>ganz das Gemüt und füll das Haus</w:t>
      </w:r>
      <w:r>
        <w:br/>
        <w:t xml:space="preserve">deiner </w:t>
      </w:r>
      <w:proofErr w:type="spellStart"/>
      <w:r>
        <w:t>Gemeind</w:t>
      </w:r>
      <w:proofErr w:type="spellEnd"/>
      <w:r>
        <w:t xml:space="preserve">, dein Werk </w:t>
      </w:r>
      <w:proofErr w:type="spellStart"/>
      <w:r>
        <w:t>richt</w:t>
      </w:r>
      <w:proofErr w:type="spellEnd"/>
      <w:r>
        <w:t xml:space="preserve"> aus,</w:t>
      </w:r>
      <w:r>
        <w:br/>
        <w:t xml:space="preserve">daß </w:t>
      </w:r>
      <w:proofErr w:type="spellStart"/>
      <w:r>
        <w:t>aufgeh</w:t>
      </w:r>
      <w:proofErr w:type="spellEnd"/>
      <w:r>
        <w:t xml:space="preserve"> rechter Glaube</w:t>
      </w:r>
      <w:r>
        <w:br/>
        <w:t xml:space="preserve">und unsre </w:t>
      </w:r>
      <w:proofErr w:type="spellStart"/>
      <w:r>
        <w:t>Zung</w:t>
      </w:r>
      <w:proofErr w:type="spellEnd"/>
      <w:r>
        <w:t xml:space="preserve"> ganz Feuer </w:t>
      </w:r>
      <w:proofErr w:type="spellStart"/>
      <w:r>
        <w:t>werd</w:t>
      </w:r>
      <w:proofErr w:type="spellEnd"/>
      <w:r>
        <w:t>,</w:t>
      </w:r>
      <w:r>
        <w:br/>
        <w:t xml:space="preserve">nichts rede als dein Lob auf </w:t>
      </w:r>
      <w:proofErr w:type="spellStart"/>
      <w:r>
        <w:t>Erd</w:t>
      </w:r>
      <w:proofErr w:type="spellEnd"/>
      <w:r>
        <w:br/>
        <w:t>und was den Nächsten bauet.</w:t>
      </w:r>
      <w:r>
        <w:br/>
        <w:t>Brenn rein die sündige Natur,</w:t>
      </w:r>
      <w:r>
        <w:br/>
        <w:t>mach uns zur neuen Kreatur,</w:t>
      </w:r>
      <w:r>
        <w:br/>
        <w:t>ob’s unserm Fleisch auch grauet.</w:t>
      </w:r>
    </w:p>
    <w:p w14:paraId="5A9A6DE3" w14:textId="77777777" w:rsidR="00E33FFD" w:rsidRDefault="00E33FFD" w:rsidP="00E33FFD">
      <w:pPr>
        <w:pStyle w:val="StandardWeb"/>
        <w:spacing w:before="0" w:beforeAutospacing="0" w:after="150" w:afterAutospacing="0"/>
      </w:pPr>
      <w:r>
        <w:t xml:space="preserve">4. Komm, Feuer Gottes, </w:t>
      </w:r>
      <w:proofErr w:type="spellStart"/>
      <w:r>
        <w:t>Heilger</w:t>
      </w:r>
      <w:proofErr w:type="spellEnd"/>
      <w:r>
        <w:t xml:space="preserve"> Geist,</w:t>
      </w:r>
      <w:r>
        <w:br/>
        <w:t>erfüll die Herzen allermeist</w:t>
      </w:r>
      <w:r>
        <w:br/>
        <w:t>mit deiner Liebe Brennen.</w:t>
      </w:r>
      <w:r>
        <w:br/>
        <w:t>Von dir allein muß sein gelehrt,</w:t>
      </w:r>
      <w:r>
        <w:br/>
        <w:t>wer sich durch Buß zu Gott bekehrt;</w:t>
      </w:r>
      <w:r>
        <w:br/>
        <w:t>gib himmlisches Erkennen.</w:t>
      </w:r>
      <w:r>
        <w:br/>
        <w:t>Der fleischlich Mensch sich nicht versteht</w:t>
      </w:r>
      <w:r>
        <w:br/>
        <w:t>auf göttlich Ding und irregeht;</w:t>
      </w:r>
      <w:r>
        <w:br/>
        <w:t>in Wahrheit wollst uns leiten</w:t>
      </w:r>
      <w:r>
        <w:br/>
        <w:t>und uns erinnern aller Lehr,</w:t>
      </w:r>
      <w:r>
        <w:br/>
        <w:t>die uns gab Christus, unser Herr,</w:t>
      </w:r>
      <w:r>
        <w:br/>
        <w:t>daß wir sein Reich ausbreiten.</w:t>
      </w:r>
    </w:p>
    <w:p w14:paraId="7176968C" w14:textId="77777777" w:rsidR="00E33FFD" w:rsidRDefault="00E33FFD" w:rsidP="00E33FFD">
      <w:pPr>
        <w:pStyle w:val="StandardWeb"/>
        <w:spacing w:before="0" w:beforeAutospacing="0" w:after="150" w:afterAutospacing="0"/>
      </w:pPr>
      <w:r>
        <w:t>5. Wie mit dem Vater und dem Sohn</w:t>
      </w:r>
      <w:r>
        <w:br/>
        <w:t>du eins bist in des Himmels Thron</w:t>
      </w:r>
      <w:r>
        <w:br/>
        <w:t xml:space="preserve">im </w:t>
      </w:r>
      <w:proofErr w:type="spellStart"/>
      <w:r>
        <w:t>ewgen</w:t>
      </w:r>
      <w:proofErr w:type="spellEnd"/>
      <w:r>
        <w:t xml:space="preserve"> Liebesbunde,</w:t>
      </w:r>
      <w:r>
        <w:br/>
        <w:t>also mach uns auch alle eins,</w:t>
      </w:r>
      <w:r>
        <w:br/>
        <w:t>daß sich absondre unser keins,</w:t>
      </w:r>
      <w:r>
        <w:br/>
        <w:t>nimm weg der Trennung Sünde</w:t>
      </w:r>
      <w:r>
        <w:br/>
        <w:t>und halt zusammen Gottes Kind,</w:t>
      </w:r>
      <w:r>
        <w:br/>
        <w:t>die in der Welt zerstreuet sind</w:t>
      </w:r>
      <w:r>
        <w:br/>
        <w:t xml:space="preserve">durch falsche </w:t>
      </w:r>
      <w:proofErr w:type="spellStart"/>
      <w:r>
        <w:t>G’walt</w:t>
      </w:r>
      <w:proofErr w:type="spellEnd"/>
      <w:r>
        <w:t xml:space="preserve"> und Lehre,</w:t>
      </w:r>
      <w:r>
        <w:br/>
        <w:t>daß sie am Haupt fest halten an,</w:t>
      </w:r>
      <w:r>
        <w:br/>
        <w:t>loben Christus mit jedermann,</w:t>
      </w:r>
      <w:r>
        <w:br/>
        <w:t>suchen allein sein Ehre.</w:t>
      </w:r>
    </w:p>
    <w:p w14:paraId="6D7A6714" w14:textId="77777777" w:rsidR="00E33FFD" w:rsidRDefault="00E33FFD" w:rsidP="00E33FFD">
      <w:pPr>
        <w:pStyle w:val="StandardWeb"/>
        <w:spacing w:before="0" w:beforeAutospacing="0" w:after="150" w:afterAutospacing="0"/>
      </w:pPr>
      <w:r>
        <w:t>6. Durch dich besteht der neue Bund,</w:t>
      </w:r>
      <w:r>
        <w:br/>
      </w:r>
      <w:proofErr w:type="spellStart"/>
      <w:r>
        <w:t>ohn</w:t>
      </w:r>
      <w:proofErr w:type="spellEnd"/>
      <w:r>
        <w:t xml:space="preserve"> dich wird Gott niemandem kund,</w:t>
      </w:r>
      <w:r>
        <w:br/>
        <w:t>du neuerst unsre Herzen</w:t>
      </w:r>
      <w:r>
        <w:br/>
        <w:t>und rufst darin dem Vater zu,</w:t>
      </w:r>
      <w:r>
        <w:br/>
        <w:t>schaffst uns viel Fried und große Ruh</w:t>
      </w:r>
      <w:r>
        <w:br/>
        <w:t>und tröstest uns in Schmerzen,</w:t>
      </w:r>
      <w:r>
        <w:br/>
        <w:t>daß uns auch Leiden Ehre ist,</w:t>
      </w:r>
      <w:r>
        <w:br/>
        <w:t>da du durch Lieb gegossen bist</w:t>
      </w:r>
      <w:r>
        <w:br/>
        <w:t xml:space="preserve">in unser Herz </w:t>
      </w:r>
      <w:proofErr w:type="spellStart"/>
      <w:r>
        <w:t>ohn</w:t>
      </w:r>
      <w:proofErr w:type="spellEnd"/>
      <w:r>
        <w:t xml:space="preserve"> Klage.</w:t>
      </w:r>
      <w:r>
        <w:br/>
        <w:t xml:space="preserve">Du leitest uns auf </w:t>
      </w:r>
      <w:proofErr w:type="spellStart"/>
      <w:r>
        <w:t>ebnem</w:t>
      </w:r>
      <w:proofErr w:type="spellEnd"/>
      <w:r>
        <w:t xml:space="preserve"> Weg</w:t>
      </w:r>
      <w:r>
        <w:br/>
        <w:t>und führst uns hier den rechten Steg,</w:t>
      </w:r>
      <w:r>
        <w:br/>
        <w:t>weckst uns am Jüngsten Tage.</w:t>
      </w:r>
    </w:p>
    <w:p w14:paraId="0BD14B9A" w14:textId="77777777" w:rsidR="00E33FFD" w:rsidRDefault="00E33FFD" w:rsidP="00E33FFD">
      <w:pPr>
        <w:pStyle w:val="StandardWeb"/>
        <w:spacing w:before="0" w:beforeAutospacing="0" w:after="150" w:afterAutospacing="0"/>
      </w:pPr>
      <w:r>
        <w:t xml:space="preserve">7. Du, der </w:t>
      </w:r>
      <w:proofErr w:type="spellStart"/>
      <w:r>
        <w:t>lebend’ge</w:t>
      </w:r>
      <w:proofErr w:type="spellEnd"/>
      <w:r>
        <w:t xml:space="preserve"> Brunnenquell,</w:t>
      </w:r>
      <w:r>
        <w:br/>
        <w:t>der Gottes Stadt durchfließet hell,</w:t>
      </w:r>
      <w:r>
        <w:br/>
        <w:t>erquickest das Gemüte.</w:t>
      </w:r>
      <w:r>
        <w:br/>
        <w:t>Durch dich besteht des Vaters Bau;</w:t>
      </w:r>
      <w:r>
        <w:br/>
        <w:t>du willst und gibst, daß man dir trau,</w:t>
      </w:r>
      <w:r>
        <w:br/>
        <w:t>du bist die Gottesgüte.</w:t>
      </w:r>
      <w:r>
        <w:br/>
        <w:t>Irden Geschirr sind wir und weich,</w:t>
      </w:r>
      <w:r>
        <w:br/>
        <w:t>brechen gar leicht von jedem Streich;</w:t>
      </w:r>
      <w:r>
        <w:br/>
        <w:t>du selbst wollst uns bewahren,</w:t>
      </w:r>
      <w:r>
        <w:br/>
        <w:t>uns brennen wohl in deiner Glut,</w:t>
      </w:r>
      <w:r>
        <w:br/>
        <w:t>daß uns der Feind nicht Schaden tut,</w:t>
      </w:r>
      <w:r>
        <w:br/>
        <w:t>wenn wir von hinnen fahren.</w:t>
      </w:r>
    </w:p>
    <w:p w14:paraId="175CE866" w14:textId="56426471" w:rsidR="00E33FFD" w:rsidRDefault="00E33FFD" w:rsidP="00E33FFD">
      <w:pPr>
        <w:pStyle w:val="berschrift3"/>
      </w:pPr>
      <w:r w:rsidRPr="00E33FFD">
        <w:t>Konstanz-Lied</w:t>
      </w:r>
    </w:p>
    <w:p w14:paraId="624C4C9F" w14:textId="4C141E3D" w:rsidR="00E33FFD" w:rsidRDefault="00E33FFD" w:rsidP="00E33FFD">
      <w:pPr>
        <w:pStyle w:val="StandardWeb"/>
        <w:spacing w:before="0" w:beforeAutospacing="0" w:after="150" w:afterAutospacing="0"/>
      </w:pPr>
      <w:r>
        <w:t>1. Constanz, du bist</w:t>
      </w:r>
      <w:r>
        <w:br/>
      </w:r>
      <w:proofErr w:type="spellStart"/>
      <w:r>
        <w:t>wol</w:t>
      </w:r>
      <w:proofErr w:type="spellEnd"/>
      <w:r>
        <w:t xml:space="preserve"> dran mit Christ,</w:t>
      </w:r>
      <w:r>
        <w:br/>
        <w:t xml:space="preserve">darum laß dir </w:t>
      </w:r>
      <w:proofErr w:type="spellStart"/>
      <w:r>
        <w:t>nit</w:t>
      </w:r>
      <w:proofErr w:type="spellEnd"/>
      <w:r>
        <w:t xml:space="preserve"> </w:t>
      </w:r>
      <w:proofErr w:type="spellStart"/>
      <w:r>
        <w:t>grusen</w:t>
      </w:r>
      <w:proofErr w:type="spellEnd"/>
      <w:r>
        <w:t>!</w:t>
      </w:r>
      <w:r>
        <w:br/>
        <w:t xml:space="preserve">er hat uff sich </w:t>
      </w:r>
      <w:proofErr w:type="spellStart"/>
      <w:r>
        <w:t>erbuwen</w:t>
      </w:r>
      <w:proofErr w:type="spellEnd"/>
      <w:r>
        <w:t xml:space="preserve"> dich,</w:t>
      </w:r>
      <w:r>
        <w:br/>
      </w:r>
      <w:proofErr w:type="spellStart"/>
      <w:r>
        <w:t>tröwung</w:t>
      </w:r>
      <w:proofErr w:type="spellEnd"/>
      <w:r>
        <w:t xml:space="preserve"> wird bald </w:t>
      </w:r>
      <w:proofErr w:type="spellStart"/>
      <w:r>
        <w:t>versusen</w:t>
      </w:r>
      <w:proofErr w:type="spellEnd"/>
      <w:r>
        <w:t>.</w:t>
      </w:r>
      <w:r>
        <w:br/>
        <w:t xml:space="preserve">Dir </w:t>
      </w:r>
      <w:proofErr w:type="spellStart"/>
      <w:r>
        <w:t>schadt</w:t>
      </w:r>
      <w:proofErr w:type="spellEnd"/>
      <w:r>
        <w:t xml:space="preserve"> kein sind,</w:t>
      </w:r>
      <w:r>
        <w:br/>
        <w:t xml:space="preserve">noch </w:t>
      </w:r>
      <w:proofErr w:type="spellStart"/>
      <w:r>
        <w:t>boeser</w:t>
      </w:r>
      <w:proofErr w:type="spellEnd"/>
      <w:r>
        <w:t xml:space="preserve"> wind,</w:t>
      </w:r>
      <w:r>
        <w:br/>
        <w:t xml:space="preserve">kein </w:t>
      </w:r>
      <w:proofErr w:type="spellStart"/>
      <w:r>
        <w:t>gewesser</w:t>
      </w:r>
      <w:proofErr w:type="spellEnd"/>
      <w:r>
        <w:t xml:space="preserve"> noch Platzregen:</w:t>
      </w:r>
      <w:r>
        <w:br/>
      </w:r>
      <w:proofErr w:type="spellStart"/>
      <w:r>
        <w:t>din</w:t>
      </w:r>
      <w:proofErr w:type="spellEnd"/>
      <w:r>
        <w:t xml:space="preserve"> </w:t>
      </w:r>
      <w:proofErr w:type="spellStart"/>
      <w:r>
        <w:t>fels</w:t>
      </w:r>
      <w:proofErr w:type="spellEnd"/>
      <w:r>
        <w:t xml:space="preserve"> </w:t>
      </w:r>
      <w:proofErr w:type="spellStart"/>
      <w:r>
        <w:t>nit</w:t>
      </w:r>
      <w:proofErr w:type="spellEnd"/>
      <w:r>
        <w:t xml:space="preserve"> </w:t>
      </w:r>
      <w:proofErr w:type="spellStart"/>
      <w:r>
        <w:t>lat</w:t>
      </w:r>
      <w:proofErr w:type="spellEnd"/>
      <w:r>
        <w:t>,</w:t>
      </w:r>
      <w:r>
        <w:br/>
      </w:r>
      <w:proofErr w:type="spellStart"/>
      <w:r>
        <w:t>din</w:t>
      </w:r>
      <w:proofErr w:type="spellEnd"/>
      <w:r>
        <w:t xml:space="preserve"> </w:t>
      </w:r>
      <w:proofErr w:type="spellStart"/>
      <w:r>
        <w:t>nam</w:t>
      </w:r>
      <w:proofErr w:type="spellEnd"/>
      <w:r>
        <w:t xml:space="preserve"> der </w:t>
      </w:r>
      <w:proofErr w:type="spellStart"/>
      <w:r>
        <w:t>bstat</w:t>
      </w:r>
      <w:proofErr w:type="spellEnd"/>
      <w:r>
        <w:t>,</w:t>
      </w:r>
      <w:r>
        <w:br/>
        <w:t xml:space="preserve">hast </w:t>
      </w:r>
      <w:proofErr w:type="spellStart"/>
      <w:r>
        <w:t>fried</w:t>
      </w:r>
      <w:proofErr w:type="spellEnd"/>
      <w:r>
        <w:t xml:space="preserve"> in Gottes </w:t>
      </w:r>
      <w:proofErr w:type="spellStart"/>
      <w:r>
        <w:t>segen</w:t>
      </w:r>
      <w:proofErr w:type="spellEnd"/>
      <w:r>
        <w:t>.</w:t>
      </w:r>
    </w:p>
    <w:p w14:paraId="2424591D" w14:textId="77777777" w:rsidR="00E33FFD" w:rsidRDefault="00E33FFD" w:rsidP="00E33FFD">
      <w:pPr>
        <w:pStyle w:val="StandardWeb"/>
        <w:spacing w:before="0" w:beforeAutospacing="0" w:after="150" w:afterAutospacing="0"/>
      </w:pPr>
      <w:r>
        <w:t xml:space="preserve">2. Du ringst ganz </w:t>
      </w:r>
      <w:proofErr w:type="spellStart"/>
      <w:r>
        <w:t>seer</w:t>
      </w:r>
      <w:proofErr w:type="spellEnd"/>
      <w:r>
        <w:br/>
        <w:t xml:space="preserve">nach </w:t>
      </w:r>
      <w:proofErr w:type="spellStart"/>
      <w:r>
        <w:t>siner</w:t>
      </w:r>
      <w:proofErr w:type="spellEnd"/>
      <w:r>
        <w:t xml:space="preserve"> </w:t>
      </w:r>
      <w:proofErr w:type="spellStart"/>
      <w:r>
        <w:t>eer</w:t>
      </w:r>
      <w:proofErr w:type="spellEnd"/>
      <w:r>
        <w:t>,</w:t>
      </w:r>
      <w:r>
        <w:br/>
        <w:t xml:space="preserve">gut </w:t>
      </w:r>
      <w:proofErr w:type="spellStart"/>
      <w:r>
        <w:t>sitten</w:t>
      </w:r>
      <w:proofErr w:type="spellEnd"/>
      <w:r>
        <w:t xml:space="preserve"> </w:t>
      </w:r>
      <w:proofErr w:type="spellStart"/>
      <w:r>
        <w:t>wiltu</w:t>
      </w:r>
      <w:proofErr w:type="spellEnd"/>
      <w:r>
        <w:t xml:space="preserve"> pflanzen;</w:t>
      </w:r>
      <w:r>
        <w:br/>
        <w:t>des ist dir find</w:t>
      </w:r>
      <w:r>
        <w:br/>
        <w:t xml:space="preserve">das </w:t>
      </w:r>
      <w:proofErr w:type="spellStart"/>
      <w:r>
        <w:t>Pfaeffisch</w:t>
      </w:r>
      <w:proofErr w:type="spellEnd"/>
      <w:r>
        <w:t xml:space="preserve"> </w:t>
      </w:r>
      <w:proofErr w:type="spellStart"/>
      <w:r>
        <w:t>gsind</w:t>
      </w:r>
      <w:proofErr w:type="spellEnd"/>
      <w:r>
        <w:t>,</w:t>
      </w:r>
      <w:r>
        <w:br/>
      </w:r>
      <w:proofErr w:type="spellStart"/>
      <w:r>
        <w:t>verdrueßt</w:t>
      </w:r>
      <w:proofErr w:type="spellEnd"/>
      <w:r>
        <w:t xml:space="preserve"> die </w:t>
      </w:r>
      <w:proofErr w:type="spellStart"/>
      <w:r>
        <w:t>sy</w:t>
      </w:r>
      <w:proofErr w:type="spellEnd"/>
      <w:r>
        <w:t xml:space="preserve"> </w:t>
      </w:r>
      <w:proofErr w:type="spellStart"/>
      <w:r>
        <w:t>din</w:t>
      </w:r>
      <w:proofErr w:type="spellEnd"/>
      <w:r>
        <w:t xml:space="preserve"> Franzen,</w:t>
      </w:r>
      <w:r>
        <w:br/>
        <w:t xml:space="preserve">das jetzund </w:t>
      </w:r>
      <w:proofErr w:type="spellStart"/>
      <w:r>
        <w:t>nit</w:t>
      </w:r>
      <w:proofErr w:type="spellEnd"/>
      <w:r>
        <w:t xml:space="preserve"> nach altem </w:t>
      </w:r>
      <w:proofErr w:type="spellStart"/>
      <w:r>
        <w:t>sitt</w:t>
      </w:r>
      <w:proofErr w:type="spellEnd"/>
      <w:r>
        <w:br/>
      </w:r>
      <w:proofErr w:type="spellStart"/>
      <w:r>
        <w:t>ir</w:t>
      </w:r>
      <w:proofErr w:type="spellEnd"/>
      <w:r>
        <w:t xml:space="preserve"> </w:t>
      </w:r>
      <w:proofErr w:type="spellStart"/>
      <w:r>
        <w:t>schand</w:t>
      </w:r>
      <w:proofErr w:type="spellEnd"/>
      <w:r>
        <w:t xml:space="preserve"> </w:t>
      </w:r>
      <w:proofErr w:type="spellStart"/>
      <w:r>
        <w:t>ongstrafft</w:t>
      </w:r>
      <w:proofErr w:type="spellEnd"/>
      <w:r>
        <w:t xml:space="preserve"> mag </w:t>
      </w:r>
      <w:proofErr w:type="spellStart"/>
      <w:r>
        <w:t>bliben</w:t>
      </w:r>
      <w:proofErr w:type="spellEnd"/>
      <w:r>
        <w:t>:</w:t>
      </w:r>
      <w:r>
        <w:br/>
      </w:r>
      <w:proofErr w:type="spellStart"/>
      <w:r>
        <w:t>ir</w:t>
      </w:r>
      <w:proofErr w:type="spellEnd"/>
      <w:r>
        <w:t xml:space="preserve"> </w:t>
      </w:r>
      <w:proofErr w:type="spellStart"/>
      <w:r>
        <w:t>bubery</w:t>
      </w:r>
      <w:proofErr w:type="spellEnd"/>
      <w:r>
        <w:br/>
        <w:t xml:space="preserve">und groß </w:t>
      </w:r>
      <w:proofErr w:type="spellStart"/>
      <w:r>
        <w:t>hury</w:t>
      </w:r>
      <w:proofErr w:type="spellEnd"/>
      <w:r>
        <w:br/>
      </w:r>
      <w:proofErr w:type="spellStart"/>
      <w:r>
        <w:t>hond</w:t>
      </w:r>
      <w:proofErr w:type="spellEnd"/>
      <w:r>
        <w:t xml:space="preserve"> </w:t>
      </w:r>
      <w:proofErr w:type="spellStart"/>
      <w:r>
        <w:t>sy</w:t>
      </w:r>
      <w:proofErr w:type="spellEnd"/>
      <w:r>
        <w:t xml:space="preserve"> von dir </w:t>
      </w:r>
      <w:proofErr w:type="spellStart"/>
      <w:r>
        <w:t>vertriben</w:t>
      </w:r>
      <w:proofErr w:type="spellEnd"/>
      <w:r>
        <w:t>.</w:t>
      </w:r>
    </w:p>
    <w:p w14:paraId="217B6FD9" w14:textId="77777777" w:rsidR="00E33FFD" w:rsidRDefault="00E33FFD" w:rsidP="00E33FFD">
      <w:pPr>
        <w:pStyle w:val="StandardWeb"/>
        <w:spacing w:before="0" w:beforeAutospacing="0" w:after="150" w:afterAutospacing="0"/>
      </w:pPr>
      <w:r>
        <w:t>3. Wirst haben dran</w:t>
      </w:r>
      <w:r>
        <w:br/>
        <w:t>manch frommen man,</w:t>
      </w:r>
      <w:r>
        <w:br/>
        <w:t xml:space="preserve">der dich mit </w:t>
      </w:r>
      <w:proofErr w:type="spellStart"/>
      <w:r>
        <w:t>trüwen</w:t>
      </w:r>
      <w:proofErr w:type="spellEnd"/>
      <w:r>
        <w:t xml:space="preserve"> meinet,</w:t>
      </w:r>
      <w:r>
        <w:br/>
        <w:t xml:space="preserve">wie </w:t>
      </w:r>
      <w:proofErr w:type="spellStart"/>
      <w:r>
        <w:t>Zuerch</w:t>
      </w:r>
      <w:proofErr w:type="spellEnd"/>
      <w:r>
        <w:t xml:space="preserve"> und Bern</w:t>
      </w:r>
      <w:r>
        <w:br/>
        <w:t>Burgrechts miß gern</w:t>
      </w:r>
      <w:r>
        <w:br/>
        <w:t>sich mit dir Hand vereinet,</w:t>
      </w:r>
      <w:r>
        <w:br/>
        <w:t xml:space="preserve">das </w:t>
      </w:r>
      <w:proofErr w:type="spellStart"/>
      <w:r>
        <w:t>lenger</w:t>
      </w:r>
      <w:proofErr w:type="spellEnd"/>
      <w:r>
        <w:t xml:space="preserve"> dich</w:t>
      </w:r>
      <w:r>
        <w:br/>
        <w:t xml:space="preserve">das römisch </w:t>
      </w:r>
      <w:proofErr w:type="spellStart"/>
      <w:r>
        <w:t>rich</w:t>
      </w:r>
      <w:proofErr w:type="spellEnd"/>
      <w:r>
        <w:br/>
      </w:r>
      <w:proofErr w:type="spellStart"/>
      <w:r>
        <w:t>unnd</w:t>
      </w:r>
      <w:proofErr w:type="spellEnd"/>
      <w:r>
        <w:t xml:space="preserve"> du es </w:t>
      </w:r>
      <w:proofErr w:type="spellStart"/>
      <w:r>
        <w:t>moegist</w:t>
      </w:r>
      <w:proofErr w:type="spellEnd"/>
      <w:r>
        <w:t xml:space="preserve"> zieren,</w:t>
      </w:r>
      <w:r>
        <w:br/>
        <w:t xml:space="preserve">sonst </w:t>
      </w:r>
      <w:proofErr w:type="spellStart"/>
      <w:r>
        <w:t>wurdist</w:t>
      </w:r>
      <w:proofErr w:type="spellEnd"/>
      <w:r>
        <w:t xml:space="preserve"> glatt</w:t>
      </w:r>
      <w:r>
        <w:br/>
      </w:r>
      <w:proofErr w:type="spellStart"/>
      <w:r>
        <w:t>ain</w:t>
      </w:r>
      <w:proofErr w:type="spellEnd"/>
      <w:r>
        <w:t xml:space="preserve"> Pfaffenstatt</w:t>
      </w:r>
      <w:r>
        <w:br/>
      </w:r>
      <w:proofErr w:type="spellStart"/>
      <w:r>
        <w:t>seel</w:t>
      </w:r>
      <w:proofErr w:type="spellEnd"/>
      <w:r>
        <w:t xml:space="preserve">, </w:t>
      </w:r>
      <w:proofErr w:type="spellStart"/>
      <w:r>
        <w:t>lib</w:t>
      </w:r>
      <w:proofErr w:type="spellEnd"/>
      <w:r>
        <w:t xml:space="preserve">, </w:t>
      </w:r>
      <w:proofErr w:type="spellStart"/>
      <w:r>
        <w:t>eer</w:t>
      </w:r>
      <w:proofErr w:type="spellEnd"/>
      <w:r>
        <w:t>, gut verlieren.</w:t>
      </w:r>
    </w:p>
    <w:p w14:paraId="177EA828" w14:textId="77777777" w:rsidR="00E33FFD" w:rsidRDefault="00E33FFD" w:rsidP="00E33FFD">
      <w:pPr>
        <w:pStyle w:val="StandardWeb"/>
        <w:spacing w:before="0" w:beforeAutospacing="0" w:after="150" w:afterAutospacing="0"/>
      </w:pPr>
      <w:r>
        <w:t xml:space="preserve">4. </w:t>
      </w:r>
      <w:proofErr w:type="spellStart"/>
      <w:r>
        <w:t>Sigen</w:t>
      </w:r>
      <w:proofErr w:type="spellEnd"/>
      <w:r>
        <w:t xml:space="preserve"> will Gott</w:t>
      </w:r>
      <w:r>
        <w:br/>
      </w:r>
      <w:proofErr w:type="spellStart"/>
      <w:r>
        <w:t>unnd</w:t>
      </w:r>
      <w:proofErr w:type="spellEnd"/>
      <w:r>
        <w:t xml:space="preserve"> machen </w:t>
      </w:r>
      <w:proofErr w:type="spellStart"/>
      <w:r>
        <w:t>z’spott</w:t>
      </w:r>
      <w:proofErr w:type="spellEnd"/>
      <w:r>
        <w:br/>
      </w:r>
      <w:proofErr w:type="spellStart"/>
      <w:r>
        <w:t>din</w:t>
      </w:r>
      <w:proofErr w:type="spellEnd"/>
      <w:r>
        <w:t xml:space="preserve"> find und dich hoch </w:t>
      </w:r>
      <w:proofErr w:type="spellStart"/>
      <w:r>
        <w:t>eeren</w:t>
      </w:r>
      <w:proofErr w:type="spellEnd"/>
      <w:r>
        <w:t>;</w:t>
      </w:r>
      <w:r>
        <w:br/>
      </w:r>
      <w:proofErr w:type="spellStart"/>
      <w:r>
        <w:t>diewil</w:t>
      </w:r>
      <w:proofErr w:type="spellEnd"/>
      <w:r>
        <w:t xml:space="preserve"> du dich </w:t>
      </w:r>
      <w:proofErr w:type="spellStart"/>
      <w:r>
        <w:t>demuetigklich</w:t>
      </w:r>
      <w:proofErr w:type="spellEnd"/>
      <w:r>
        <w:br/>
        <w:t xml:space="preserve">mit </w:t>
      </w:r>
      <w:proofErr w:type="spellStart"/>
      <w:r>
        <w:t>sinem</w:t>
      </w:r>
      <w:proofErr w:type="spellEnd"/>
      <w:r>
        <w:t xml:space="preserve"> </w:t>
      </w:r>
      <w:proofErr w:type="spellStart"/>
      <w:r>
        <w:t>wort</w:t>
      </w:r>
      <w:proofErr w:type="spellEnd"/>
      <w:r>
        <w:t xml:space="preserve"> last leeren.</w:t>
      </w:r>
      <w:r>
        <w:br/>
        <w:t xml:space="preserve">Ach </w:t>
      </w:r>
      <w:proofErr w:type="spellStart"/>
      <w:r>
        <w:t>Ueberling</w:t>
      </w:r>
      <w:proofErr w:type="spellEnd"/>
      <w:r>
        <w:t>,</w:t>
      </w:r>
      <w:r>
        <w:br/>
        <w:t xml:space="preserve">Gott </w:t>
      </w:r>
      <w:proofErr w:type="spellStart"/>
      <w:r>
        <w:t>woll</w:t>
      </w:r>
      <w:proofErr w:type="spellEnd"/>
      <w:r>
        <w:t xml:space="preserve">, dir </w:t>
      </w:r>
      <w:proofErr w:type="spellStart"/>
      <w:r>
        <w:t>gling</w:t>
      </w:r>
      <w:proofErr w:type="spellEnd"/>
      <w:r>
        <w:t>,</w:t>
      </w:r>
      <w:r>
        <w:br/>
        <w:t xml:space="preserve">das du die </w:t>
      </w:r>
      <w:proofErr w:type="spellStart"/>
      <w:r>
        <w:t>Fuechs</w:t>
      </w:r>
      <w:proofErr w:type="spellEnd"/>
      <w:r>
        <w:t xml:space="preserve"> </w:t>
      </w:r>
      <w:proofErr w:type="spellStart"/>
      <w:r>
        <w:t>lerrst</w:t>
      </w:r>
      <w:proofErr w:type="spellEnd"/>
      <w:r>
        <w:t xml:space="preserve"> rennen;</w:t>
      </w:r>
      <w:r>
        <w:br/>
        <w:t xml:space="preserve">wenn man </w:t>
      </w:r>
      <w:proofErr w:type="spellStart"/>
      <w:r>
        <w:t>sy</w:t>
      </w:r>
      <w:proofErr w:type="spellEnd"/>
      <w:r>
        <w:t xml:space="preserve"> </w:t>
      </w:r>
      <w:proofErr w:type="spellStart"/>
      <w:r>
        <w:t>mäst</w:t>
      </w:r>
      <w:proofErr w:type="spellEnd"/>
      <w:r>
        <w:br/>
        <w:t xml:space="preserve">und thut ins </w:t>
      </w:r>
      <w:proofErr w:type="spellStart"/>
      <w:r>
        <w:t>best</w:t>
      </w:r>
      <w:proofErr w:type="spellEnd"/>
      <w:r>
        <w:t>,</w:t>
      </w:r>
      <w:r>
        <w:br/>
        <w:t xml:space="preserve">darnach so </w:t>
      </w:r>
      <w:proofErr w:type="spellStart"/>
      <w:r>
        <w:t>fressents</w:t>
      </w:r>
      <w:proofErr w:type="spellEnd"/>
      <w:r>
        <w:t xml:space="preserve"> </w:t>
      </w:r>
      <w:proofErr w:type="spellStart"/>
      <w:r>
        <w:t>d’hennen</w:t>
      </w:r>
      <w:proofErr w:type="spellEnd"/>
      <w:r>
        <w:t>.</w:t>
      </w:r>
    </w:p>
    <w:p w14:paraId="79125000" w14:textId="77777777" w:rsidR="00E33FFD" w:rsidRDefault="00E33FFD" w:rsidP="00E33FFD">
      <w:pPr>
        <w:pStyle w:val="berschrift3"/>
      </w:pPr>
      <w:proofErr w:type="spellStart"/>
      <w:r w:rsidRPr="00E33FFD">
        <w:t>MAg</w:t>
      </w:r>
      <w:proofErr w:type="spellEnd"/>
      <w:r w:rsidRPr="00E33FFD">
        <w:t xml:space="preserve"> ich dem </w:t>
      </w:r>
      <w:proofErr w:type="spellStart"/>
      <w:r w:rsidRPr="00E33FFD">
        <w:t>tod</w:t>
      </w:r>
      <w:proofErr w:type="spellEnd"/>
      <w:r w:rsidRPr="00E33FFD">
        <w:t xml:space="preserve"> </w:t>
      </w:r>
      <w:proofErr w:type="spellStart"/>
      <w:r w:rsidRPr="00E33FFD">
        <w:t>nit</w:t>
      </w:r>
      <w:proofErr w:type="spellEnd"/>
      <w:r w:rsidRPr="00E33FFD">
        <w:t xml:space="preserve"> </w:t>
      </w:r>
      <w:proofErr w:type="spellStart"/>
      <w:r w:rsidRPr="00E33FFD">
        <w:t>widerstan</w:t>
      </w:r>
      <w:proofErr w:type="spellEnd"/>
    </w:p>
    <w:p w14:paraId="4E93FFDE" w14:textId="77777777" w:rsidR="00E33FFD" w:rsidRDefault="00E33FFD" w:rsidP="00E33FFD">
      <w:pPr>
        <w:pStyle w:val="StandardWeb"/>
        <w:spacing w:before="0" w:beforeAutospacing="0" w:after="150" w:afterAutospacing="0"/>
      </w:pPr>
      <w:r>
        <w:rPr>
          <w:rStyle w:val="Hervorhebung"/>
        </w:rPr>
        <w:t xml:space="preserve">Vom </w:t>
      </w:r>
      <w:proofErr w:type="spellStart"/>
      <w:r>
        <w:rPr>
          <w:rStyle w:val="Hervorhebung"/>
        </w:rPr>
        <w:t>unerschrocknen</w:t>
      </w:r>
      <w:proofErr w:type="spellEnd"/>
      <w:r>
        <w:rPr>
          <w:rStyle w:val="Hervorhebung"/>
        </w:rPr>
        <w:t xml:space="preserve"> absterben des </w:t>
      </w:r>
      <w:proofErr w:type="spellStart"/>
      <w:r>
        <w:rPr>
          <w:rStyle w:val="Hervorhebung"/>
        </w:rPr>
        <w:t>glöubigen</w:t>
      </w:r>
      <w:proofErr w:type="spellEnd"/>
    </w:p>
    <w:p w14:paraId="1ECBC8D5" w14:textId="77777777" w:rsidR="00E33FFD" w:rsidRDefault="00E33FFD" w:rsidP="00E33FFD">
      <w:pPr>
        <w:pStyle w:val="StandardWeb"/>
        <w:spacing w:before="0" w:beforeAutospacing="0" w:after="150" w:afterAutospacing="0"/>
      </w:pPr>
      <w:proofErr w:type="spellStart"/>
      <w:r>
        <w:t>MAg</w:t>
      </w:r>
      <w:proofErr w:type="spellEnd"/>
      <w:r>
        <w:t xml:space="preserve"> ich dem </w:t>
      </w:r>
      <w:proofErr w:type="spellStart"/>
      <w:r>
        <w:t>tod</w:t>
      </w:r>
      <w:proofErr w:type="spellEnd"/>
      <w:r>
        <w:t xml:space="preserve"> </w:t>
      </w:r>
      <w:proofErr w:type="spellStart"/>
      <w:r>
        <w:t>nit</w:t>
      </w:r>
      <w:proofErr w:type="spellEnd"/>
      <w:r>
        <w:t xml:space="preserve"> </w:t>
      </w:r>
      <w:proofErr w:type="spellStart"/>
      <w:r>
        <w:t>widerstan</w:t>
      </w:r>
      <w:proofErr w:type="spellEnd"/>
      <w:r>
        <w:br/>
        <w:t>und muß ich dran,</w:t>
      </w:r>
      <w:r>
        <w:br/>
        <w:t>so will ich mich drin geben.</w:t>
      </w:r>
      <w:r>
        <w:br/>
        <w:t xml:space="preserve">Obs </w:t>
      </w:r>
      <w:proofErr w:type="spellStart"/>
      <w:r>
        <w:t>fleisch</w:t>
      </w:r>
      <w:proofErr w:type="spellEnd"/>
      <w:r>
        <w:t xml:space="preserve"> ein kleine zeit </w:t>
      </w:r>
      <w:proofErr w:type="spellStart"/>
      <w:r>
        <w:t>abstirpt</w:t>
      </w:r>
      <w:proofErr w:type="spellEnd"/>
      <w:r>
        <w:t>,</w:t>
      </w:r>
      <w:r>
        <w:br/>
        <w:t xml:space="preserve">doch </w:t>
      </w:r>
      <w:proofErr w:type="spellStart"/>
      <w:r>
        <w:t>nit</w:t>
      </w:r>
      <w:proofErr w:type="spellEnd"/>
      <w:r>
        <w:t xml:space="preserve"> </w:t>
      </w:r>
      <w:proofErr w:type="spellStart"/>
      <w:r>
        <w:t>verdirpt</w:t>
      </w:r>
      <w:proofErr w:type="spellEnd"/>
      <w:r>
        <w:t>,</w:t>
      </w:r>
      <w:r>
        <w:br/>
        <w:t>mit geist muß wider leben,</w:t>
      </w:r>
      <w:r>
        <w:br/>
        <w:t>Wirt schon verklärt, auch ewig wert</w:t>
      </w:r>
      <w:r>
        <w:br/>
        <w:t xml:space="preserve">bim </w:t>
      </w:r>
      <w:proofErr w:type="spellStart"/>
      <w:r>
        <w:t>vatter</w:t>
      </w:r>
      <w:proofErr w:type="spellEnd"/>
      <w:r>
        <w:t xml:space="preserve"> min im leben sin:</w:t>
      </w:r>
      <w:r>
        <w:br/>
      </w:r>
      <w:proofErr w:type="spellStart"/>
      <w:r>
        <w:t>solt</w:t>
      </w:r>
      <w:proofErr w:type="spellEnd"/>
      <w:r>
        <w:t xml:space="preserve"> ich dem widerstreben?</w:t>
      </w:r>
    </w:p>
    <w:p w14:paraId="0AE45D69" w14:textId="77777777" w:rsidR="00E33FFD" w:rsidRDefault="00E33FFD" w:rsidP="00E33FFD">
      <w:pPr>
        <w:pStyle w:val="StandardWeb"/>
        <w:spacing w:before="0" w:beforeAutospacing="0" w:after="150" w:afterAutospacing="0"/>
      </w:pPr>
      <w:r>
        <w:t xml:space="preserve">Das sey von mir </w:t>
      </w:r>
      <w:proofErr w:type="spellStart"/>
      <w:r>
        <w:t>gantz</w:t>
      </w:r>
      <w:proofErr w:type="spellEnd"/>
      <w:r>
        <w:t xml:space="preserve"> </w:t>
      </w:r>
      <w:proofErr w:type="spellStart"/>
      <w:r>
        <w:t>verr</w:t>
      </w:r>
      <w:proofErr w:type="spellEnd"/>
      <w:r>
        <w:t xml:space="preserve"> und </w:t>
      </w:r>
      <w:proofErr w:type="spellStart"/>
      <w:r>
        <w:t>weyt</w:t>
      </w:r>
      <w:proofErr w:type="spellEnd"/>
      <w:r>
        <w:br/>
        <w:t>zu aller zeit</w:t>
      </w:r>
      <w:r>
        <w:br/>
        <w:t>recht sterben will ich lernen,</w:t>
      </w:r>
      <w:r>
        <w:br/>
        <w:t xml:space="preserve">Und schicken mich mit glauben </w:t>
      </w:r>
      <w:proofErr w:type="spellStart"/>
      <w:r>
        <w:t>vest</w:t>
      </w:r>
      <w:proofErr w:type="spellEnd"/>
      <w:r>
        <w:br/>
      </w:r>
      <w:proofErr w:type="spellStart"/>
      <w:r>
        <w:t>uffs</w:t>
      </w:r>
      <w:proofErr w:type="spellEnd"/>
      <w:r>
        <w:t xml:space="preserve"> allerbest</w:t>
      </w:r>
      <w:r>
        <w:br/>
        <w:t xml:space="preserve">und </w:t>
      </w:r>
      <w:proofErr w:type="spellStart"/>
      <w:r>
        <w:t>gantz</w:t>
      </w:r>
      <w:proofErr w:type="spellEnd"/>
      <w:r>
        <w:t xml:space="preserve"> zu Christo </w:t>
      </w:r>
      <w:proofErr w:type="spellStart"/>
      <w:r>
        <w:t>keren</w:t>
      </w:r>
      <w:proofErr w:type="spellEnd"/>
      <w:r>
        <w:t>.</w:t>
      </w:r>
      <w:r>
        <w:br/>
        <w:t>Dann er ist mein und ich bin sein,</w:t>
      </w:r>
      <w:r>
        <w:br/>
        <w:t xml:space="preserve">sein </w:t>
      </w:r>
      <w:proofErr w:type="spellStart"/>
      <w:r>
        <w:t>blut</w:t>
      </w:r>
      <w:proofErr w:type="spellEnd"/>
      <w:r>
        <w:t xml:space="preserve"> und </w:t>
      </w:r>
      <w:proofErr w:type="spellStart"/>
      <w:r>
        <w:t>tod</w:t>
      </w:r>
      <w:proofErr w:type="spellEnd"/>
      <w:r>
        <w:t xml:space="preserve"> </w:t>
      </w:r>
      <w:proofErr w:type="spellStart"/>
      <w:r>
        <w:t>hilfft</w:t>
      </w:r>
      <w:proofErr w:type="spellEnd"/>
      <w:r>
        <w:t xml:space="preserve"> mir </w:t>
      </w:r>
      <w:proofErr w:type="spellStart"/>
      <w:r>
        <w:t>uß</w:t>
      </w:r>
      <w:proofErr w:type="spellEnd"/>
      <w:r>
        <w:t xml:space="preserve"> not:</w:t>
      </w:r>
      <w:r>
        <w:br/>
      </w:r>
      <w:proofErr w:type="spellStart"/>
      <w:r>
        <w:t>solt</w:t>
      </w:r>
      <w:proofErr w:type="spellEnd"/>
      <w:r>
        <w:t xml:space="preserve"> ich min </w:t>
      </w:r>
      <w:proofErr w:type="spellStart"/>
      <w:r>
        <w:t>fröud</w:t>
      </w:r>
      <w:proofErr w:type="spellEnd"/>
      <w:r>
        <w:t xml:space="preserve"> </w:t>
      </w:r>
      <w:proofErr w:type="spellStart"/>
      <w:r>
        <w:t>nit</w:t>
      </w:r>
      <w:proofErr w:type="spellEnd"/>
      <w:r>
        <w:t xml:space="preserve"> </w:t>
      </w:r>
      <w:proofErr w:type="spellStart"/>
      <w:r>
        <w:t>meren</w:t>
      </w:r>
      <w:proofErr w:type="spellEnd"/>
      <w:r>
        <w:t>?</w:t>
      </w:r>
    </w:p>
    <w:p w14:paraId="75E04A4D" w14:textId="77777777" w:rsidR="00E33FFD" w:rsidRDefault="00E33FFD" w:rsidP="00E33FFD">
      <w:pPr>
        <w:pStyle w:val="StandardWeb"/>
        <w:spacing w:before="0" w:beforeAutospacing="0" w:after="150" w:afterAutospacing="0"/>
      </w:pPr>
      <w:r>
        <w:t xml:space="preserve">Der </w:t>
      </w:r>
      <w:proofErr w:type="spellStart"/>
      <w:r>
        <w:t>vatter</w:t>
      </w:r>
      <w:proofErr w:type="spellEnd"/>
      <w:r>
        <w:t xml:space="preserve"> hat mir Christum </w:t>
      </w:r>
      <w:proofErr w:type="spellStart"/>
      <w:r>
        <w:t>gschenckt</w:t>
      </w:r>
      <w:proofErr w:type="spellEnd"/>
      <w:r>
        <w:t>,</w:t>
      </w:r>
      <w:r>
        <w:br/>
        <w:t xml:space="preserve">ans </w:t>
      </w:r>
      <w:proofErr w:type="spellStart"/>
      <w:r>
        <w:t>crutz</w:t>
      </w:r>
      <w:proofErr w:type="spellEnd"/>
      <w:r>
        <w:t xml:space="preserve"> </w:t>
      </w:r>
      <w:proofErr w:type="spellStart"/>
      <w:r>
        <w:t>gehenckt</w:t>
      </w:r>
      <w:proofErr w:type="spellEnd"/>
      <w:r>
        <w:t>,</w:t>
      </w:r>
      <w:r>
        <w:br/>
        <w:t>für mich müßt er auch sterben,</w:t>
      </w:r>
      <w:r>
        <w:br/>
        <w:t xml:space="preserve">Uff das ich </w:t>
      </w:r>
      <w:proofErr w:type="spellStart"/>
      <w:r>
        <w:t>ewigs</w:t>
      </w:r>
      <w:proofErr w:type="spellEnd"/>
      <w:r>
        <w:t xml:space="preserve"> </w:t>
      </w:r>
      <w:proofErr w:type="spellStart"/>
      <w:r>
        <w:t>tods</w:t>
      </w:r>
      <w:proofErr w:type="spellEnd"/>
      <w:r>
        <w:t xml:space="preserve"> </w:t>
      </w:r>
      <w:proofErr w:type="spellStart"/>
      <w:r>
        <w:t>nit</w:t>
      </w:r>
      <w:proofErr w:type="spellEnd"/>
      <w:r>
        <w:t xml:space="preserve"> </w:t>
      </w:r>
      <w:proofErr w:type="spellStart"/>
      <w:r>
        <w:t>sturb</w:t>
      </w:r>
      <w:proofErr w:type="spellEnd"/>
      <w:r>
        <w:br/>
        <w:t xml:space="preserve">und </w:t>
      </w:r>
      <w:proofErr w:type="spellStart"/>
      <w:r>
        <w:t>nit</w:t>
      </w:r>
      <w:proofErr w:type="spellEnd"/>
      <w:r>
        <w:t xml:space="preserve"> </w:t>
      </w:r>
      <w:proofErr w:type="spellStart"/>
      <w:r>
        <w:t>verdurb</w:t>
      </w:r>
      <w:proofErr w:type="spellEnd"/>
      <w:r>
        <w:t>,</w:t>
      </w:r>
      <w:r>
        <w:br/>
        <w:t xml:space="preserve">das müßt sin </w:t>
      </w:r>
      <w:proofErr w:type="spellStart"/>
      <w:r>
        <w:t>son</w:t>
      </w:r>
      <w:proofErr w:type="spellEnd"/>
      <w:r>
        <w:t xml:space="preserve"> erwerben.</w:t>
      </w:r>
      <w:r>
        <w:br/>
        <w:t xml:space="preserve">Ist das </w:t>
      </w:r>
      <w:proofErr w:type="spellStart"/>
      <w:r>
        <w:t>nit</w:t>
      </w:r>
      <w:proofErr w:type="spellEnd"/>
      <w:r>
        <w:t xml:space="preserve"> </w:t>
      </w:r>
      <w:proofErr w:type="spellStart"/>
      <w:r>
        <w:t>gunst</w:t>
      </w:r>
      <w:proofErr w:type="spellEnd"/>
      <w:r>
        <w:t xml:space="preserve">, groß lieb </w:t>
      </w:r>
      <w:proofErr w:type="spellStart"/>
      <w:r>
        <w:t>umbsunst</w:t>
      </w:r>
      <w:proofErr w:type="spellEnd"/>
      <w:r>
        <w:br/>
        <w:t xml:space="preserve">vom </w:t>
      </w:r>
      <w:proofErr w:type="spellStart"/>
      <w:r>
        <w:t>vatter</w:t>
      </w:r>
      <w:proofErr w:type="spellEnd"/>
      <w:r>
        <w:t xml:space="preserve"> gut, an mir </w:t>
      </w:r>
      <w:proofErr w:type="spellStart"/>
      <w:r>
        <w:t>solchs</w:t>
      </w:r>
      <w:proofErr w:type="spellEnd"/>
      <w:r>
        <w:t xml:space="preserve"> thut,</w:t>
      </w:r>
      <w:r>
        <w:br/>
        <w:t xml:space="preserve">macht mich </w:t>
      </w:r>
      <w:proofErr w:type="spellStart"/>
      <w:r>
        <w:t>sins</w:t>
      </w:r>
      <w:proofErr w:type="spellEnd"/>
      <w:r>
        <w:t xml:space="preserve"> </w:t>
      </w:r>
      <w:proofErr w:type="spellStart"/>
      <w:r>
        <w:t>richs</w:t>
      </w:r>
      <w:proofErr w:type="spellEnd"/>
      <w:r>
        <w:t xml:space="preserve"> zum erben.</w:t>
      </w:r>
    </w:p>
    <w:p w14:paraId="388F5EEA" w14:textId="77777777" w:rsidR="00E33FFD" w:rsidRDefault="00E33FFD" w:rsidP="00E33FFD">
      <w:pPr>
        <w:pStyle w:val="StandardWeb"/>
        <w:spacing w:before="0" w:beforeAutospacing="0" w:after="150" w:afterAutospacing="0"/>
      </w:pPr>
      <w:proofErr w:type="spellStart"/>
      <w:r>
        <w:t>Welchs</w:t>
      </w:r>
      <w:proofErr w:type="spellEnd"/>
      <w:r>
        <w:t xml:space="preserve"> Rich, </w:t>
      </w:r>
      <w:proofErr w:type="spellStart"/>
      <w:r>
        <w:t>gewalt</w:t>
      </w:r>
      <w:proofErr w:type="spellEnd"/>
      <w:r>
        <w:t xml:space="preserve"> und </w:t>
      </w:r>
      <w:proofErr w:type="spellStart"/>
      <w:r>
        <w:t>regiment</w:t>
      </w:r>
      <w:proofErr w:type="spellEnd"/>
      <w:r>
        <w:br/>
        <w:t xml:space="preserve">sich nimmer </w:t>
      </w:r>
      <w:proofErr w:type="spellStart"/>
      <w:r>
        <w:t>endt</w:t>
      </w:r>
      <w:proofErr w:type="spellEnd"/>
      <w:r>
        <w:t>,</w:t>
      </w:r>
      <w:r>
        <w:br/>
        <w:t>ist Christo übergeben,</w:t>
      </w:r>
      <w:r>
        <w:br/>
        <w:t xml:space="preserve">Was </w:t>
      </w:r>
      <w:proofErr w:type="spellStart"/>
      <w:r>
        <w:t>Got</w:t>
      </w:r>
      <w:proofErr w:type="spellEnd"/>
      <w:r>
        <w:t xml:space="preserve"> vermocht, thut, hat und ist,</w:t>
      </w:r>
      <w:r>
        <w:br/>
      </w:r>
      <w:proofErr w:type="spellStart"/>
      <w:r>
        <w:t>zewiger</w:t>
      </w:r>
      <w:proofErr w:type="spellEnd"/>
      <w:r>
        <w:t xml:space="preserve"> </w:t>
      </w:r>
      <w:proofErr w:type="spellStart"/>
      <w:r>
        <w:t>frist</w:t>
      </w:r>
      <w:proofErr w:type="spellEnd"/>
      <w:r>
        <w:br/>
        <w:t xml:space="preserve">mit Christo </w:t>
      </w:r>
      <w:proofErr w:type="spellStart"/>
      <w:r>
        <w:t>werd</w:t>
      </w:r>
      <w:proofErr w:type="spellEnd"/>
      <w:r>
        <w:t xml:space="preserve"> ich leben.</w:t>
      </w:r>
      <w:r>
        <w:br/>
        <w:t xml:space="preserve">Dich will ich </w:t>
      </w:r>
      <w:proofErr w:type="spellStart"/>
      <w:r>
        <w:t>ern</w:t>
      </w:r>
      <w:proofErr w:type="spellEnd"/>
      <w:r>
        <w:t xml:space="preserve">, </w:t>
      </w:r>
      <w:proofErr w:type="spellStart"/>
      <w:r>
        <w:t>din</w:t>
      </w:r>
      <w:proofErr w:type="spellEnd"/>
      <w:r>
        <w:t xml:space="preserve"> lob </w:t>
      </w:r>
      <w:proofErr w:type="spellStart"/>
      <w:r>
        <w:t>vermern</w:t>
      </w:r>
      <w:proofErr w:type="spellEnd"/>
      <w:r>
        <w:br/>
        <w:t xml:space="preserve">mit </w:t>
      </w:r>
      <w:proofErr w:type="spellStart"/>
      <w:r>
        <w:t>gantzer</w:t>
      </w:r>
      <w:proofErr w:type="spellEnd"/>
      <w:r>
        <w:t xml:space="preserve"> </w:t>
      </w:r>
      <w:proofErr w:type="spellStart"/>
      <w:r>
        <w:t>truw</w:t>
      </w:r>
      <w:proofErr w:type="spellEnd"/>
      <w:r>
        <w:t xml:space="preserve">, on alle </w:t>
      </w:r>
      <w:proofErr w:type="spellStart"/>
      <w:r>
        <w:t>schüch</w:t>
      </w:r>
      <w:proofErr w:type="spellEnd"/>
      <w:r>
        <w:br/>
        <w:t xml:space="preserve">mit </w:t>
      </w:r>
      <w:proofErr w:type="spellStart"/>
      <w:r>
        <w:t>krafft</w:t>
      </w:r>
      <w:proofErr w:type="spellEnd"/>
      <w:r>
        <w:t xml:space="preserve"> will </w:t>
      </w:r>
      <w:proofErr w:type="spellStart"/>
      <w:r>
        <w:t>jm</w:t>
      </w:r>
      <w:proofErr w:type="spellEnd"/>
      <w:r>
        <w:t xml:space="preserve"> nachstreben.</w:t>
      </w:r>
    </w:p>
    <w:p w14:paraId="6F39030F" w14:textId="77777777" w:rsidR="00E33FFD" w:rsidRDefault="00E33FFD" w:rsidP="00E33FFD">
      <w:pPr>
        <w:pStyle w:val="StandardWeb"/>
        <w:spacing w:before="0" w:beforeAutospacing="0" w:after="150" w:afterAutospacing="0"/>
      </w:pPr>
      <w:r>
        <w:t xml:space="preserve">In Christo ist all </w:t>
      </w:r>
      <w:proofErr w:type="spellStart"/>
      <w:r>
        <w:t>Götlich</w:t>
      </w:r>
      <w:proofErr w:type="spellEnd"/>
      <w:r>
        <w:t xml:space="preserve"> </w:t>
      </w:r>
      <w:proofErr w:type="spellStart"/>
      <w:r>
        <w:t>krafft</w:t>
      </w:r>
      <w:proofErr w:type="spellEnd"/>
      <w:r>
        <w:t>,</w:t>
      </w:r>
      <w:r>
        <w:br/>
      </w:r>
      <w:proofErr w:type="spellStart"/>
      <w:r>
        <w:t>gewalt</w:t>
      </w:r>
      <w:proofErr w:type="spellEnd"/>
      <w:r>
        <w:t xml:space="preserve"> und macht,</w:t>
      </w:r>
      <w:r>
        <w:br/>
        <w:t xml:space="preserve">muß </w:t>
      </w:r>
      <w:proofErr w:type="spellStart"/>
      <w:r>
        <w:t>ewigklich</w:t>
      </w:r>
      <w:proofErr w:type="spellEnd"/>
      <w:r>
        <w:t xml:space="preserve"> regieren,</w:t>
      </w:r>
      <w:r>
        <w:br/>
        <w:t xml:space="preserve">Mit </w:t>
      </w:r>
      <w:proofErr w:type="spellStart"/>
      <w:r>
        <w:t>Got</w:t>
      </w:r>
      <w:proofErr w:type="spellEnd"/>
      <w:r>
        <w:t xml:space="preserve"> dem </w:t>
      </w:r>
      <w:proofErr w:type="spellStart"/>
      <w:r>
        <w:t>vatter</w:t>
      </w:r>
      <w:proofErr w:type="spellEnd"/>
      <w:r>
        <w:t xml:space="preserve">, </w:t>
      </w:r>
      <w:proofErr w:type="spellStart"/>
      <w:r>
        <w:t>heilgen</w:t>
      </w:r>
      <w:proofErr w:type="spellEnd"/>
      <w:r>
        <w:t xml:space="preserve"> geist</w:t>
      </w:r>
      <w:r>
        <w:br/>
        <w:t xml:space="preserve">ein </w:t>
      </w:r>
      <w:proofErr w:type="spellStart"/>
      <w:r>
        <w:t>Got</w:t>
      </w:r>
      <w:proofErr w:type="spellEnd"/>
      <w:r>
        <w:t xml:space="preserve"> ist heißt</w:t>
      </w:r>
      <w:r>
        <w:br/>
        <w:t xml:space="preserve">in </w:t>
      </w:r>
      <w:proofErr w:type="spellStart"/>
      <w:r>
        <w:t>herlicheit</w:t>
      </w:r>
      <w:proofErr w:type="spellEnd"/>
      <w:r>
        <w:t xml:space="preserve"> all </w:t>
      </w:r>
      <w:proofErr w:type="spellStart"/>
      <w:r>
        <w:t>eren</w:t>
      </w:r>
      <w:proofErr w:type="spellEnd"/>
      <w:r>
        <w:br/>
        <w:t xml:space="preserve">Regeneriert, </w:t>
      </w:r>
      <w:proofErr w:type="spellStart"/>
      <w:r>
        <w:t>glorificiert</w:t>
      </w:r>
      <w:proofErr w:type="spellEnd"/>
      <w:r>
        <w:br/>
        <w:t xml:space="preserve">in </w:t>
      </w:r>
      <w:proofErr w:type="spellStart"/>
      <w:r>
        <w:t>Got</w:t>
      </w:r>
      <w:proofErr w:type="spellEnd"/>
      <w:r>
        <w:t xml:space="preserve"> </w:t>
      </w:r>
      <w:proofErr w:type="spellStart"/>
      <w:r>
        <w:t>verlibt</w:t>
      </w:r>
      <w:proofErr w:type="spellEnd"/>
      <w:r>
        <w:t>, ein wesen bleibt,</w:t>
      </w:r>
      <w:r>
        <w:br/>
        <w:t xml:space="preserve">dahin </w:t>
      </w:r>
      <w:proofErr w:type="spellStart"/>
      <w:r>
        <w:t>wil</w:t>
      </w:r>
      <w:proofErr w:type="spellEnd"/>
      <w:r>
        <w:t xml:space="preserve"> ich mich </w:t>
      </w:r>
      <w:proofErr w:type="spellStart"/>
      <w:r>
        <w:t>keren</w:t>
      </w:r>
      <w:proofErr w:type="spellEnd"/>
      <w:r>
        <w:t>.</w:t>
      </w:r>
    </w:p>
    <w:p w14:paraId="07DF80CF" w14:textId="2F5AD866" w:rsidR="00E33FFD" w:rsidRDefault="00E33FFD" w:rsidP="00E33FFD">
      <w:pPr>
        <w:pStyle w:val="berschrift3"/>
      </w:pPr>
      <w:proofErr w:type="spellStart"/>
      <w:r w:rsidRPr="00E33FFD">
        <w:t>Vermanung</w:t>
      </w:r>
      <w:proofErr w:type="spellEnd"/>
      <w:r w:rsidRPr="00E33FFD">
        <w:t xml:space="preserve"> an die Christlichen </w:t>
      </w:r>
      <w:proofErr w:type="spellStart"/>
      <w:r w:rsidRPr="00E33FFD">
        <w:t>Jugent</w:t>
      </w:r>
      <w:proofErr w:type="spellEnd"/>
      <w:r w:rsidRPr="00E33FFD">
        <w:t xml:space="preserve"> </w:t>
      </w:r>
      <w:proofErr w:type="spellStart"/>
      <w:r w:rsidRPr="00E33FFD">
        <w:t>zuom</w:t>
      </w:r>
      <w:proofErr w:type="spellEnd"/>
      <w:r w:rsidRPr="00E33FFD">
        <w:t xml:space="preserve"> </w:t>
      </w:r>
      <w:proofErr w:type="spellStart"/>
      <w:r w:rsidRPr="00E33FFD">
        <w:t>gesang</w:t>
      </w:r>
      <w:proofErr w:type="spellEnd"/>
    </w:p>
    <w:p w14:paraId="245D4A5C" w14:textId="77777777" w:rsidR="00E33FFD" w:rsidRDefault="00E33FFD" w:rsidP="00E33FFD">
      <w:pPr>
        <w:pStyle w:val="StandardWeb"/>
        <w:spacing w:before="0" w:beforeAutospacing="0" w:after="150" w:afterAutospacing="0"/>
      </w:pPr>
      <w:proofErr w:type="spellStart"/>
      <w:r>
        <w:t>WOluff</w:t>
      </w:r>
      <w:proofErr w:type="spellEnd"/>
      <w:r>
        <w:t xml:space="preserve">, du junges </w:t>
      </w:r>
      <w:proofErr w:type="spellStart"/>
      <w:r>
        <w:t>fröhlichs</w:t>
      </w:r>
      <w:proofErr w:type="spellEnd"/>
      <w:r>
        <w:t xml:space="preserve"> </w:t>
      </w:r>
      <w:proofErr w:type="spellStart"/>
      <w:r>
        <w:t>plut</w:t>
      </w:r>
      <w:proofErr w:type="spellEnd"/>
      <w:r>
        <w:t>,</w:t>
      </w:r>
      <w:r>
        <w:br/>
        <w:t xml:space="preserve">in </w:t>
      </w:r>
      <w:proofErr w:type="spellStart"/>
      <w:r>
        <w:t>Got</w:t>
      </w:r>
      <w:proofErr w:type="spellEnd"/>
      <w:r>
        <w:t xml:space="preserve"> lern haben </w:t>
      </w:r>
      <w:proofErr w:type="spellStart"/>
      <w:r>
        <w:t>lust</w:t>
      </w:r>
      <w:proofErr w:type="spellEnd"/>
      <w:r>
        <w:t xml:space="preserve"> </w:t>
      </w:r>
      <w:proofErr w:type="spellStart"/>
      <w:r>
        <w:t>vnd</w:t>
      </w:r>
      <w:proofErr w:type="spellEnd"/>
      <w:r>
        <w:t xml:space="preserve"> </w:t>
      </w:r>
      <w:proofErr w:type="spellStart"/>
      <w:r>
        <w:t>mut</w:t>
      </w:r>
      <w:proofErr w:type="spellEnd"/>
      <w:r>
        <w:t>!</w:t>
      </w:r>
      <w:r>
        <w:br/>
        <w:t xml:space="preserve">Mit </w:t>
      </w:r>
      <w:proofErr w:type="spellStart"/>
      <w:r>
        <w:t>lib</w:t>
      </w:r>
      <w:proofErr w:type="spellEnd"/>
      <w:r>
        <w:t xml:space="preserve"> </w:t>
      </w:r>
      <w:proofErr w:type="spellStart"/>
      <w:r>
        <w:t>vnd</w:t>
      </w:r>
      <w:proofErr w:type="spellEnd"/>
      <w:r>
        <w:t xml:space="preserve"> </w:t>
      </w:r>
      <w:proofErr w:type="spellStart"/>
      <w:r>
        <w:t>seel</w:t>
      </w:r>
      <w:proofErr w:type="spellEnd"/>
      <w:r>
        <w:t xml:space="preserve"> ergib dich </w:t>
      </w:r>
      <w:proofErr w:type="spellStart"/>
      <w:r>
        <w:t>jmm</w:t>
      </w:r>
      <w:proofErr w:type="spellEnd"/>
      <w:r>
        <w:t>,</w:t>
      </w:r>
      <w:r>
        <w:br/>
        <w:t xml:space="preserve">lob in mit leben, </w:t>
      </w:r>
      <w:proofErr w:type="spellStart"/>
      <w:r>
        <w:t>hertz</w:t>
      </w:r>
      <w:proofErr w:type="spellEnd"/>
      <w:r>
        <w:t xml:space="preserve"> </w:t>
      </w:r>
      <w:proofErr w:type="spellStart"/>
      <w:r>
        <w:t>vnd</w:t>
      </w:r>
      <w:proofErr w:type="spellEnd"/>
      <w:r>
        <w:t xml:space="preserve"> </w:t>
      </w:r>
      <w:proofErr w:type="spellStart"/>
      <w:r>
        <w:t>stimm</w:t>
      </w:r>
      <w:proofErr w:type="spellEnd"/>
      <w:r>
        <w:t>,</w:t>
      </w:r>
      <w:r>
        <w:br/>
        <w:t xml:space="preserve">Mit </w:t>
      </w:r>
      <w:proofErr w:type="spellStart"/>
      <w:r>
        <w:t>psalmen</w:t>
      </w:r>
      <w:proofErr w:type="spellEnd"/>
      <w:r>
        <w:t xml:space="preserve"> </w:t>
      </w:r>
      <w:proofErr w:type="spellStart"/>
      <w:r>
        <w:t>vnd</w:t>
      </w:r>
      <w:proofErr w:type="spellEnd"/>
      <w:r>
        <w:t xml:space="preserve"> geistlichem </w:t>
      </w:r>
      <w:proofErr w:type="spellStart"/>
      <w:r>
        <w:t>gsang</w:t>
      </w:r>
      <w:proofErr w:type="spellEnd"/>
      <w:r>
        <w:t>,</w:t>
      </w:r>
      <w:r>
        <w:br/>
        <w:t xml:space="preserve">so </w:t>
      </w:r>
      <w:proofErr w:type="spellStart"/>
      <w:r>
        <w:t>hastu</w:t>
      </w:r>
      <w:proofErr w:type="spellEnd"/>
      <w:r>
        <w:t xml:space="preserve"> </w:t>
      </w:r>
      <w:proofErr w:type="spellStart"/>
      <w:r>
        <w:t>fröud</w:t>
      </w:r>
      <w:proofErr w:type="spellEnd"/>
      <w:r>
        <w:t xml:space="preserve"> </w:t>
      </w:r>
      <w:proofErr w:type="spellStart"/>
      <w:r>
        <w:t>din</w:t>
      </w:r>
      <w:proofErr w:type="spellEnd"/>
      <w:r>
        <w:t xml:space="preserve"> lebenlang.</w:t>
      </w:r>
    </w:p>
    <w:p w14:paraId="29FA7800" w14:textId="77777777" w:rsidR="00E33FFD" w:rsidRDefault="00E33FFD" w:rsidP="00E33FFD">
      <w:pPr>
        <w:pStyle w:val="StandardWeb"/>
        <w:spacing w:before="0" w:beforeAutospacing="0" w:after="150" w:afterAutospacing="0"/>
      </w:pPr>
      <w:r>
        <w:t xml:space="preserve">Anfechtung, </w:t>
      </w:r>
      <w:proofErr w:type="spellStart"/>
      <w:r>
        <w:t>bschwerd</w:t>
      </w:r>
      <w:proofErr w:type="spellEnd"/>
      <w:r>
        <w:t xml:space="preserve"> </w:t>
      </w:r>
      <w:proofErr w:type="spellStart"/>
      <w:r>
        <w:t>vnd</w:t>
      </w:r>
      <w:proofErr w:type="spellEnd"/>
      <w:r>
        <w:t xml:space="preserve"> </w:t>
      </w:r>
      <w:proofErr w:type="spellStart"/>
      <w:r>
        <w:t>vnmut</w:t>
      </w:r>
      <w:proofErr w:type="spellEnd"/>
      <w:r>
        <w:t xml:space="preserve"> </w:t>
      </w:r>
      <w:proofErr w:type="spellStart"/>
      <w:r>
        <w:t>vyl</w:t>
      </w:r>
      <w:proofErr w:type="spellEnd"/>
      <w:r>
        <w:br/>
      </w:r>
      <w:proofErr w:type="spellStart"/>
      <w:r>
        <w:t>nimpt</w:t>
      </w:r>
      <w:proofErr w:type="spellEnd"/>
      <w:r>
        <w:t xml:space="preserve"> hin das </w:t>
      </w:r>
      <w:proofErr w:type="spellStart"/>
      <w:r>
        <w:t>gsang</w:t>
      </w:r>
      <w:proofErr w:type="spellEnd"/>
      <w:r>
        <w:t xml:space="preserve"> </w:t>
      </w:r>
      <w:proofErr w:type="spellStart"/>
      <w:r>
        <w:t>vnd</w:t>
      </w:r>
      <w:proofErr w:type="spellEnd"/>
      <w:r>
        <w:t xml:space="preserve"> </w:t>
      </w:r>
      <w:proofErr w:type="spellStart"/>
      <w:r>
        <w:t>Musicspil</w:t>
      </w:r>
      <w:proofErr w:type="spellEnd"/>
      <w:r>
        <w:t>;</w:t>
      </w:r>
      <w:r>
        <w:br/>
      </w:r>
      <w:proofErr w:type="spellStart"/>
      <w:r>
        <w:t>Dauid</w:t>
      </w:r>
      <w:proofErr w:type="spellEnd"/>
      <w:r>
        <w:t xml:space="preserve">, der </w:t>
      </w:r>
      <w:proofErr w:type="spellStart"/>
      <w:r>
        <w:t>kungklich</w:t>
      </w:r>
      <w:proofErr w:type="spellEnd"/>
      <w:r>
        <w:t xml:space="preserve"> </w:t>
      </w:r>
      <w:proofErr w:type="spellStart"/>
      <w:r>
        <w:t>harpfensinger</w:t>
      </w:r>
      <w:proofErr w:type="spellEnd"/>
      <w:r>
        <w:t>,</w:t>
      </w:r>
      <w:r>
        <w:br/>
        <w:t xml:space="preserve">dem </w:t>
      </w:r>
      <w:proofErr w:type="spellStart"/>
      <w:r>
        <w:t>bsessnen</w:t>
      </w:r>
      <w:proofErr w:type="spellEnd"/>
      <w:r>
        <w:t xml:space="preserve"> Saul den </w:t>
      </w:r>
      <w:proofErr w:type="spellStart"/>
      <w:r>
        <w:t>mut</w:t>
      </w:r>
      <w:proofErr w:type="spellEnd"/>
      <w:r>
        <w:t xml:space="preserve"> macht </w:t>
      </w:r>
      <w:proofErr w:type="spellStart"/>
      <w:r>
        <w:t>ringer</w:t>
      </w:r>
      <w:proofErr w:type="spellEnd"/>
      <w:r>
        <w:t>;</w:t>
      </w:r>
      <w:r>
        <w:br/>
        <w:t xml:space="preserve">Elisa, </w:t>
      </w:r>
      <w:proofErr w:type="spellStart"/>
      <w:r>
        <w:t>solt</w:t>
      </w:r>
      <w:proofErr w:type="spellEnd"/>
      <w:r>
        <w:t xml:space="preserve"> er </w:t>
      </w:r>
      <w:proofErr w:type="spellStart"/>
      <w:r>
        <w:t>prophetieren</w:t>
      </w:r>
      <w:proofErr w:type="spellEnd"/>
      <w:r>
        <w:t>,</w:t>
      </w:r>
      <w:r>
        <w:br/>
        <w:t xml:space="preserve">mußt </w:t>
      </w:r>
      <w:proofErr w:type="spellStart"/>
      <w:r>
        <w:t>jm</w:t>
      </w:r>
      <w:proofErr w:type="spellEnd"/>
      <w:r>
        <w:t xml:space="preserve"> der </w:t>
      </w:r>
      <w:proofErr w:type="spellStart"/>
      <w:r>
        <w:t>spilman</w:t>
      </w:r>
      <w:proofErr w:type="spellEnd"/>
      <w:r>
        <w:t xml:space="preserve"> vor hofieren.</w:t>
      </w:r>
    </w:p>
    <w:p w14:paraId="08DA63E8" w14:textId="77777777" w:rsidR="00E33FFD" w:rsidRDefault="00E33FFD" w:rsidP="00E33FFD">
      <w:pPr>
        <w:pStyle w:val="StandardWeb"/>
        <w:spacing w:before="0" w:beforeAutospacing="0" w:after="150" w:afterAutospacing="0"/>
      </w:pPr>
      <w:r>
        <w:t xml:space="preserve">Music macht angst </w:t>
      </w:r>
      <w:proofErr w:type="spellStart"/>
      <w:r>
        <w:t>vnd</w:t>
      </w:r>
      <w:proofErr w:type="spellEnd"/>
      <w:r>
        <w:t xml:space="preserve"> sorgen frey,</w:t>
      </w:r>
      <w:r>
        <w:br/>
      </w:r>
      <w:proofErr w:type="spellStart"/>
      <w:r>
        <w:t>wont</w:t>
      </w:r>
      <w:proofErr w:type="spellEnd"/>
      <w:r>
        <w:t xml:space="preserve"> </w:t>
      </w:r>
      <w:proofErr w:type="spellStart"/>
      <w:r>
        <w:t>lufftigen</w:t>
      </w:r>
      <w:proofErr w:type="spellEnd"/>
      <w:r>
        <w:t xml:space="preserve"> </w:t>
      </w:r>
      <w:proofErr w:type="spellStart"/>
      <w:r>
        <w:t>gmütern</w:t>
      </w:r>
      <w:proofErr w:type="spellEnd"/>
      <w:r>
        <w:t xml:space="preserve"> </w:t>
      </w:r>
      <w:proofErr w:type="spellStart"/>
      <w:r>
        <w:t>alweg</w:t>
      </w:r>
      <w:proofErr w:type="spellEnd"/>
      <w:r>
        <w:t xml:space="preserve"> bey,</w:t>
      </w:r>
      <w:r>
        <w:br/>
      </w:r>
      <w:proofErr w:type="spellStart"/>
      <w:r>
        <w:t>Drumb</w:t>
      </w:r>
      <w:proofErr w:type="spellEnd"/>
      <w:r>
        <w:t xml:space="preserve"> </w:t>
      </w:r>
      <w:proofErr w:type="spellStart"/>
      <w:r>
        <w:t>hörstu</w:t>
      </w:r>
      <w:proofErr w:type="spellEnd"/>
      <w:r>
        <w:t xml:space="preserve"> wie das </w:t>
      </w:r>
      <w:proofErr w:type="spellStart"/>
      <w:r>
        <w:t>gfügel</w:t>
      </w:r>
      <w:proofErr w:type="spellEnd"/>
      <w:r>
        <w:t xml:space="preserve"> singt,</w:t>
      </w:r>
      <w:r>
        <w:br/>
        <w:t xml:space="preserve">das </w:t>
      </w:r>
      <w:proofErr w:type="spellStart"/>
      <w:r>
        <w:t>wald</w:t>
      </w:r>
      <w:proofErr w:type="spellEnd"/>
      <w:r>
        <w:t xml:space="preserve">, auch </w:t>
      </w:r>
      <w:proofErr w:type="spellStart"/>
      <w:r>
        <w:t>berg</w:t>
      </w:r>
      <w:proofErr w:type="spellEnd"/>
      <w:r>
        <w:t xml:space="preserve"> </w:t>
      </w:r>
      <w:proofErr w:type="spellStart"/>
      <w:r>
        <w:t>vnd</w:t>
      </w:r>
      <w:proofErr w:type="spellEnd"/>
      <w:r>
        <w:t xml:space="preserve"> </w:t>
      </w:r>
      <w:proofErr w:type="spellStart"/>
      <w:r>
        <w:t>thal</w:t>
      </w:r>
      <w:proofErr w:type="spellEnd"/>
      <w:r>
        <w:t xml:space="preserve"> erklingt:</w:t>
      </w:r>
      <w:r>
        <w:br/>
        <w:t xml:space="preserve">Welch lieblich gab von </w:t>
      </w:r>
      <w:proofErr w:type="spellStart"/>
      <w:r>
        <w:t>Got</w:t>
      </w:r>
      <w:proofErr w:type="spellEnd"/>
      <w:r>
        <w:t xml:space="preserve"> </w:t>
      </w:r>
      <w:proofErr w:type="spellStart"/>
      <w:r>
        <w:t>nit</w:t>
      </w:r>
      <w:proofErr w:type="spellEnd"/>
      <w:r>
        <w:t xml:space="preserve"> hat</w:t>
      </w:r>
      <w:r>
        <w:br/>
        <w:t xml:space="preserve">schwär </w:t>
      </w:r>
      <w:proofErr w:type="spellStart"/>
      <w:r>
        <w:t>vich</w:t>
      </w:r>
      <w:proofErr w:type="spellEnd"/>
      <w:r>
        <w:t xml:space="preserve"> </w:t>
      </w:r>
      <w:proofErr w:type="spellStart"/>
      <w:r>
        <w:t>vnd</w:t>
      </w:r>
      <w:proofErr w:type="spellEnd"/>
      <w:r>
        <w:t xml:space="preserve"> was </w:t>
      </w:r>
      <w:proofErr w:type="spellStart"/>
      <w:r>
        <w:t>jm</w:t>
      </w:r>
      <w:proofErr w:type="spellEnd"/>
      <w:r>
        <w:t xml:space="preserve"> </w:t>
      </w:r>
      <w:proofErr w:type="spellStart"/>
      <w:r>
        <w:t>wasser</w:t>
      </w:r>
      <w:proofErr w:type="spellEnd"/>
      <w:r>
        <w:t xml:space="preserve"> </w:t>
      </w:r>
      <w:proofErr w:type="spellStart"/>
      <w:r>
        <w:t>gat</w:t>
      </w:r>
      <w:proofErr w:type="spellEnd"/>
      <w:r>
        <w:t>.</w:t>
      </w:r>
    </w:p>
    <w:p w14:paraId="3D376ED5" w14:textId="77777777" w:rsidR="00E33FFD" w:rsidRDefault="00E33FFD" w:rsidP="00E33FFD">
      <w:pPr>
        <w:pStyle w:val="StandardWeb"/>
        <w:spacing w:before="0" w:beforeAutospacing="0" w:after="150" w:afterAutospacing="0"/>
      </w:pPr>
      <w:r>
        <w:t xml:space="preserve">Allein des </w:t>
      </w:r>
      <w:proofErr w:type="spellStart"/>
      <w:r>
        <w:t>Himels</w:t>
      </w:r>
      <w:proofErr w:type="spellEnd"/>
      <w:r>
        <w:t xml:space="preserve"> </w:t>
      </w:r>
      <w:proofErr w:type="spellStart"/>
      <w:r>
        <w:t>vögelin</w:t>
      </w:r>
      <w:proofErr w:type="spellEnd"/>
      <w:r>
        <w:t>,</w:t>
      </w:r>
      <w:r>
        <w:br/>
        <w:t xml:space="preserve">so </w:t>
      </w:r>
      <w:proofErr w:type="spellStart"/>
      <w:r>
        <w:t>fliegnet</w:t>
      </w:r>
      <w:proofErr w:type="spellEnd"/>
      <w:r>
        <w:t xml:space="preserve"> in dem </w:t>
      </w:r>
      <w:proofErr w:type="spellStart"/>
      <w:r>
        <w:t>lufft</w:t>
      </w:r>
      <w:proofErr w:type="spellEnd"/>
      <w:r>
        <w:t xml:space="preserve"> dahin,</w:t>
      </w:r>
      <w:r>
        <w:br/>
      </w:r>
      <w:proofErr w:type="spellStart"/>
      <w:r>
        <w:t>Sitzent</w:t>
      </w:r>
      <w:proofErr w:type="spellEnd"/>
      <w:r>
        <w:t xml:space="preserve"> </w:t>
      </w:r>
      <w:proofErr w:type="spellStart"/>
      <w:r>
        <w:t>gantz</w:t>
      </w:r>
      <w:proofErr w:type="spellEnd"/>
      <w:r>
        <w:t xml:space="preserve"> </w:t>
      </w:r>
      <w:proofErr w:type="spellStart"/>
      <w:r>
        <w:t>frü</w:t>
      </w:r>
      <w:proofErr w:type="spellEnd"/>
      <w:r>
        <w:t xml:space="preserve"> </w:t>
      </w:r>
      <w:proofErr w:type="spellStart"/>
      <w:r>
        <w:t>vff</w:t>
      </w:r>
      <w:proofErr w:type="spellEnd"/>
      <w:r>
        <w:t xml:space="preserve"> </w:t>
      </w:r>
      <w:proofErr w:type="spellStart"/>
      <w:r>
        <w:t>böm</w:t>
      </w:r>
      <w:proofErr w:type="spellEnd"/>
      <w:r>
        <w:t xml:space="preserve"> </w:t>
      </w:r>
      <w:proofErr w:type="spellStart"/>
      <w:r>
        <w:t>vnd</w:t>
      </w:r>
      <w:proofErr w:type="spellEnd"/>
      <w:r>
        <w:t xml:space="preserve"> zwey,</w:t>
      </w:r>
      <w:r>
        <w:br/>
        <w:t xml:space="preserve">sich, </w:t>
      </w:r>
      <w:proofErr w:type="spellStart"/>
      <w:r>
        <w:t>obs</w:t>
      </w:r>
      <w:proofErr w:type="spellEnd"/>
      <w:r>
        <w:t xml:space="preserve"> </w:t>
      </w:r>
      <w:proofErr w:type="spellStart"/>
      <w:r>
        <w:t>nit</w:t>
      </w:r>
      <w:proofErr w:type="spellEnd"/>
      <w:r>
        <w:t xml:space="preserve"> groß </w:t>
      </w:r>
      <w:proofErr w:type="spellStart"/>
      <w:r>
        <w:t>Gots</w:t>
      </w:r>
      <w:proofErr w:type="spellEnd"/>
      <w:r>
        <w:t xml:space="preserve"> wunder sey:</w:t>
      </w:r>
      <w:r>
        <w:br/>
        <w:t xml:space="preserve">Keins </w:t>
      </w:r>
      <w:proofErr w:type="spellStart"/>
      <w:r>
        <w:t>vnder</w:t>
      </w:r>
      <w:proofErr w:type="spellEnd"/>
      <w:r>
        <w:t xml:space="preserve"> </w:t>
      </w:r>
      <w:proofErr w:type="spellStart"/>
      <w:r>
        <w:t>inen</w:t>
      </w:r>
      <w:proofErr w:type="spellEnd"/>
      <w:r>
        <w:t xml:space="preserve"> schlecht </w:t>
      </w:r>
      <w:proofErr w:type="spellStart"/>
      <w:r>
        <w:t>mensur</w:t>
      </w:r>
      <w:proofErr w:type="spellEnd"/>
      <w:r>
        <w:t>,</w:t>
      </w:r>
      <w:r>
        <w:br/>
        <w:t xml:space="preserve">noch ist </w:t>
      </w:r>
      <w:proofErr w:type="spellStart"/>
      <w:r>
        <w:t>ir</w:t>
      </w:r>
      <w:proofErr w:type="spellEnd"/>
      <w:r>
        <w:t xml:space="preserve"> Music süß </w:t>
      </w:r>
      <w:proofErr w:type="spellStart"/>
      <w:r>
        <w:t>vnd</w:t>
      </w:r>
      <w:proofErr w:type="spellEnd"/>
      <w:r>
        <w:t xml:space="preserve"> pur.</w:t>
      </w:r>
    </w:p>
    <w:p w14:paraId="12A3BA06" w14:textId="77777777" w:rsidR="00E33FFD" w:rsidRDefault="00E33FFD" w:rsidP="00E33FFD">
      <w:pPr>
        <w:pStyle w:val="StandardWeb"/>
        <w:spacing w:before="0" w:beforeAutospacing="0" w:after="150" w:afterAutospacing="0"/>
      </w:pPr>
      <w:r>
        <w:t xml:space="preserve">Mit hundert stimmen </w:t>
      </w:r>
      <w:proofErr w:type="spellStart"/>
      <w:r>
        <w:t>singetns</w:t>
      </w:r>
      <w:proofErr w:type="spellEnd"/>
      <w:r>
        <w:t xml:space="preserve"> </w:t>
      </w:r>
      <w:proofErr w:type="spellStart"/>
      <w:r>
        <w:t>zsamen</w:t>
      </w:r>
      <w:proofErr w:type="spellEnd"/>
      <w:r>
        <w:t>,</w:t>
      </w:r>
      <w:r>
        <w:br/>
        <w:t xml:space="preserve">lobend </w:t>
      </w:r>
      <w:proofErr w:type="spellStart"/>
      <w:r>
        <w:t>irs</w:t>
      </w:r>
      <w:proofErr w:type="spellEnd"/>
      <w:r>
        <w:t xml:space="preserve"> </w:t>
      </w:r>
      <w:proofErr w:type="spellStart"/>
      <w:r>
        <w:t>Got</w:t>
      </w:r>
      <w:proofErr w:type="spellEnd"/>
      <w:r>
        <w:t xml:space="preserve"> </w:t>
      </w:r>
      <w:proofErr w:type="spellStart"/>
      <w:r>
        <w:t>vnd</w:t>
      </w:r>
      <w:proofErr w:type="spellEnd"/>
      <w:r>
        <w:t xml:space="preserve"> Schöpfers </w:t>
      </w:r>
      <w:proofErr w:type="spellStart"/>
      <w:r>
        <w:t>namen</w:t>
      </w:r>
      <w:proofErr w:type="spellEnd"/>
      <w:r>
        <w:t>,</w:t>
      </w:r>
      <w:r>
        <w:br/>
        <w:t xml:space="preserve">Der </w:t>
      </w:r>
      <w:proofErr w:type="spellStart"/>
      <w:r>
        <w:t>sy</w:t>
      </w:r>
      <w:proofErr w:type="spellEnd"/>
      <w:r>
        <w:t xml:space="preserve"> </w:t>
      </w:r>
      <w:proofErr w:type="spellStart"/>
      <w:r>
        <w:t>bkleidet</w:t>
      </w:r>
      <w:proofErr w:type="spellEnd"/>
      <w:r>
        <w:t xml:space="preserve"> </w:t>
      </w:r>
      <w:proofErr w:type="spellStart"/>
      <w:r>
        <w:t>vnd</w:t>
      </w:r>
      <w:proofErr w:type="spellEnd"/>
      <w:r>
        <w:t xml:space="preserve"> gibt </w:t>
      </w:r>
      <w:proofErr w:type="spellStart"/>
      <w:r>
        <w:t>jn</w:t>
      </w:r>
      <w:proofErr w:type="spellEnd"/>
      <w:r>
        <w:t xml:space="preserve"> </w:t>
      </w:r>
      <w:proofErr w:type="spellStart"/>
      <w:r>
        <w:t>spiß</w:t>
      </w:r>
      <w:proofErr w:type="spellEnd"/>
      <w:r>
        <w:t>;</w:t>
      </w:r>
      <w:r>
        <w:br/>
      </w:r>
      <w:proofErr w:type="spellStart"/>
      <w:r>
        <w:t>darumb</w:t>
      </w:r>
      <w:proofErr w:type="spellEnd"/>
      <w:r>
        <w:t xml:space="preserve"> </w:t>
      </w:r>
      <w:proofErr w:type="spellStart"/>
      <w:r>
        <w:t>gedenck</w:t>
      </w:r>
      <w:proofErr w:type="spellEnd"/>
      <w:r>
        <w:t xml:space="preserve"> </w:t>
      </w:r>
      <w:proofErr w:type="spellStart"/>
      <w:r>
        <w:t>vnd</w:t>
      </w:r>
      <w:proofErr w:type="spellEnd"/>
      <w:r>
        <w:t xml:space="preserve"> </w:t>
      </w:r>
      <w:proofErr w:type="spellStart"/>
      <w:r>
        <w:t>merck</w:t>
      </w:r>
      <w:proofErr w:type="spellEnd"/>
      <w:r>
        <w:t xml:space="preserve"> mit </w:t>
      </w:r>
      <w:proofErr w:type="spellStart"/>
      <w:r>
        <w:t>fliß</w:t>
      </w:r>
      <w:proofErr w:type="spellEnd"/>
      <w:r>
        <w:t>:</w:t>
      </w:r>
      <w:r>
        <w:br/>
        <w:t xml:space="preserve">Das </w:t>
      </w:r>
      <w:proofErr w:type="spellStart"/>
      <w:r>
        <w:t>gsang</w:t>
      </w:r>
      <w:proofErr w:type="spellEnd"/>
      <w:r>
        <w:t xml:space="preserve"> ein </w:t>
      </w:r>
      <w:proofErr w:type="spellStart"/>
      <w:r>
        <w:t>himlisch</w:t>
      </w:r>
      <w:proofErr w:type="spellEnd"/>
      <w:r>
        <w:t xml:space="preserve"> </w:t>
      </w:r>
      <w:proofErr w:type="spellStart"/>
      <w:r>
        <w:t>übung</w:t>
      </w:r>
      <w:proofErr w:type="spellEnd"/>
      <w:r>
        <w:t xml:space="preserve"> ist,</w:t>
      </w:r>
      <w:r>
        <w:br/>
        <w:t xml:space="preserve">ein gut </w:t>
      </w:r>
      <w:proofErr w:type="spellStart"/>
      <w:r>
        <w:t>artzny</w:t>
      </w:r>
      <w:proofErr w:type="spellEnd"/>
      <w:r>
        <w:t xml:space="preserve">, wo </w:t>
      </w:r>
      <w:proofErr w:type="spellStart"/>
      <w:r>
        <w:t>mut</w:t>
      </w:r>
      <w:proofErr w:type="spellEnd"/>
      <w:r>
        <w:t xml:space="preserve"> </w:t>
      </w:r>
      <w:proofErr w:type="spellStart"/>
      <w:r>
        <w:t>gebrist</w:t>
      </w:r>
      <w:proofErr w:type="spellEnd"/>
      <w:r>
        <w:t>.</w:t>
      </w:r>
    </w:p>
    <w:p w14:paraId="2E242716" w14:textId="77777777" w:rsidR="00E33FFD" w:rsidRDefault="00E33FFD" w:rsidP="00E33FFD">
      <w:pPr>
        <w:pStyle w:val="StandardWeb"/>
        <w:spacing w:before="0" w:beforeAutospacing="0" w:after="150" w:afterAutospacing="0"/>
      </w:pPr>
      <w:r>
        <w:t xml:space="preserve">Hab </w:t>
      </w:r>
      <w:proofErr w:type="spellStart"/>
      <w:r>
        <w:t>alweg</w:t>
      </w:r>
      <w:proofErr w:type="spellEnd"/>
      <w:r>
        <w:t xml:space="preserve"> lieb das Christlich </w:t>
      </w:r>
      <w:proofErr w:type="spellStart"/>
      <w:r>
        <w:t>gsang</w:t>
      </w:r>
      <w:proofErr w:type="spellEnd"/>
      <w:r>
        <w:t>,</w:t>
      </w:r>
      <w:r>
        <w:br/>
      </w:r>
      <w:proofErr w:type="spellStart"/>
      <w:r>
        <w:t>vppiger</w:t>
      </w:r>
      <w:proofErr w:type="spellEnd"/>
      <w:r>
        <w:t xml:space="preserve"> </w:t>
      </w:r>
      <w:proofErr w:type="spellStart"/>
      <w:r>
        <w:t>lieder</w:t>
      </w:r>
      <w:proofErr w:type="spellEnd"/>
      <w:r>
        <w:t xml:space="preserve"> müssig gang!</w:t>
      </w:r>
      <w:r>
        <w:br/>
        <w:t xml:space="preserve">So wirst mit </w:t>
      </w:r>
      <w:proofErr w:type="spellStart"/>
      <w:r>
        <w:t>ringer</w:t>
      </w:r>
      <w:proofErr w:type="spellEnd"/>
      <w:r>
        <w:t xml:space="preserve"> </w:t>
      </w:r>
      <w:proofErr w:type="spellStart"/>
      <w:r>
        <w:t>arbeit</w:t>
      </w:r>
      <w:proofErr w:type="spellEnd"/>
      <w:r>
        <w:t xml:space="preserve"> </w:t>
      </w:r>
      <w:proofErr w:type="spellStart"/>
      <w:r>
        <w:t>glert</w:t>
      </w:r>
      <w:proofErr w:type="spellEnd"/>
      <w:r>
        <w:t>,</w:t>
      </w:r>
      <w:r>
        <w:br/>
        <w:t xml:space="preserve">mit </w:t>
      </w:r>
      <w:proofErr w:type="spellStart"/>
      <w:r>
        <w:t>lust</w:t>
      </w:r>
      <w:proofErr w:type="spellEnd"/>
      <w:r>
        <w:t xml:space="preserve"> </w:t>
      </w:r>
      <w:proofErr w:type="spellStart"/>
      <w:r>
        <w:t>vnd</w:t>
      </w:r>
      <w:proofErr w:type="spellEnd"/>
      <w:r>
        <w:t xml:space="preserve"> </w:t>
      </w:r>
      <w:proofErr w:type="spellStart"/>
      <w:r>
        <w:t>fröud</w:t>
      </w:r>
      <w:proofErr w:type="spellEnd"/>
      <w:r>
        <w:t xml:space="preserve"> zu </w:t>
      </w:r>
      <w:proofErr w:type="spellStart"/>
      <w:r>
        <w:t>Got</w:t>
      </w:r>
      <w:proofErr w:type="spellEnd"/>
      <w:r>
        <w:t xml:space="preserve"> </w:t>
      </w:r>
      <w:proofErr w:type="spellStart"/>
      <w:r>
        <w:t>bekert</w:t>
      </w:r>
      <w:proofErr w:type="spellEnd"/>
      <w:r>
        <w:t>,</w:t>
      </w:r>
      <w:r>
        <w:br/>
      </w:r>
      <w:proofErr w:type="spellStart"/>
      <w:r>
        <w:t>Vnd</w:t>
      </w:r>
      <w:proofErr w:type="spellEnd"/>
      <w:r>
        <w:t xml:space="preserve"> </w:t>
      </w:r>
      <w:proofErr w:type="spellStart"/>
      <w:r>
        <w:t>wachßt</w:t>
      </w:r>
      <w:proofErr w:type="spellEnd"/>
      <w:r>
        <w:t xml:space="preserve"> in dir war glaub </w:t>
      </w:r>
      <w:proofErr w:type="spellStart"/>
      <w:r>
        <w:t>vnd</w:t>
      </w:r>
      <w:proofErr w:type="spellEnd"/>
      <w:r>
        <w:t xml:space="preserve"> lieb,</w:t>
      </w:r>
      <w:r>
        <w:br/>
        <w:t xml:space="preserve">den </w:t>
      </w:r>
      <w:proofErr w:type="spellStart"/>
      <w:r>
        <w:t>schatz</w:t>
      </w:r>
      <w:proofErr w:type="spellEnd"/>
      <w:r>
        <w:t xml:space="preserve"> dir dann </w:t>
      </w:r>
      <w:proofErr w:type="spellStart"/>
      <w:r>
        <w:t>entfürt</w:t>
      </w:r>
      <w:proofErr w:type="spellEnd"/>
      <w:r>
        <w:t xml:space="preserve"> kein </w:t>
      </w:r>
      <w:proofErr w:type="spellStart"/>
      <w:r>
        <w:t>dieb</w:t>
      </w:r>
      <w:proofErr w:type="spellEnd"/>
      <w:r>
        <w:t>.</w:t>
      </w:r>
    </w:p>
    <w:p w14:paraId="3BFC4598" w14:textId="77777777" w:rsidR="00E33FFD" w:rsidRDefault="00E33FFD" w:rsidP="00E33FFD">
      <w:pPr>
        <w:pStyle w:val="StandardWeb"/>
        <w:spacing w:before="0" w:beforeAutospacing="0" w:after="150" w:afterAutospacing="0"/>
      </w:pPr>
      <w:proofErr w:type="spellStart"/>
      <w:r>
        <w:t>Obglich</w:t>
      </w:r>
      <w:proofErr w:type="spellEnd"/>
      <w:r>
        <w:t xml:space="preserve"> </w:t>
      </w:r>
      <w:proofErr w:type="spellStart"/>
      <w:r>
        <w:t>neiswan</w:t>
      </w:r>
      <w:proofErr w:type="spellEnd"/>
      <w:r>
        <w:t xml:space="preserve"> die </w:t>
      </w:r>
      <w:proofErr w:type="spellStart"/>
      <w:r>
        <w:t>tyrannen</w:t>
      </w:r>
      <w:proofErr w:type="spellEnd"/>
      <w:r>
        <w:br/>
        <w:t xml:space="preserve">’s </w:t>
      </w:r>
      <w:proofErr w:type="spellStart"/>
      <w:r>
        <w:t>Gotswort</w:t>
      </w:r>
      <w:proofErr w:type="spellEnd"/>
      <w:r>
        <w:t xml:space="preserve"> </w:t>
      </w:r>
      <w:proofErr w:type="spellStart"/>
      <w:r>
        <w:t>wurding</w:t>
      </w:r>
      <w:proofErr w:type="spellEnd"/>
      <w:r>
        <w:t xml:space="preserve"> wider bannen,</w:t>
      </w:r>
      <w:r>
        <w:br/>
        <w:t xml:space="preserve">Die predig </w:t>
      </w:r>
      <w:proofErr w:type="spellStart"/>
      <w:r>
        <w:t>vnd</w:t>
      </w:r>
      <w:proofErr w:type="spellEnd"/>
      <w:r>
        <w:t xml:space="preserve"> die Bibel </w:t>
      </w:r>
      <w:proofErr w:type="spellStart"/>
      <w:r>
        <w:t>weren</w:t>
      </w:r>
      <w:proofErr w:type="spellEnd"/>
      <w:r>
        <w:t>,</w:t>
      </w:r>
      <w:r>
        <w:br/>
        <w:t xml:space="preserve">so </w:t>
      </w:r>
      <w:proofErr w:type="spellStart"/>
      <w:r>
        <w:t>magstu</w:t>
      </w:r>
      <w:proofErr w:type="spellEnd"/>
      <w:r>
        <w:t xml:space="preserve"> dich </w:t>
      </w:r>
      <w:proofErr w:type="spellStart"/>
      <w:r>
        <w:t>diss</w:t>
      </w:r>
      <w:proofErr w:type="spellEnd"/>
      <w:r>
        <w:t xml:space="preserve"> </w:t>
      </w:r>
      <w:proofErr w:type="spellStart"/>
      <w:r>
        <w:t>vorrats</w:t>
      </w:r>
      <w:proofErr w:type="spellEnd"/>
      <w:r>
        <w:t xml:space="preserve"> </w:t>
      </w:r>
      <w:proofErr w:type="spellStart"/>
      <w:r>
        <w:t>neren</w:t>
      </w:r>
      <w:proofErr w:type="spellEnd"/>
      <w:r>
        <w:t>,</w:t>
      </w:r>
      <w:r>
        <w:br/>
      </w:r>
      <w:proofErr w:type="spellStart"/>
      <w:r>
        <w:t>Vnd</w:t>
      </w:r>
      <w:proofErr w:type="spellEnd"/>
      <w:r>
        <w:t xml:space="preserve"> was du </w:t>
      </w:r>
      <w:proofErr w:type="spellStart"/>
      <w:r>
        <w:t>gsamlet</w:t>
      </w:r>
      <w:proofErr w:type="spellEnd"/>
      <w:r>
        <w:t xml:space="preserve"> hast mit </w:t>
      </w:r>
      <w:proofErr w:type="spellStart"/>
      <w:r>
        <w:t>trüwen</w:t>
      </w:r>
      <w:proofErr w:type="spellEnd"/>
      <w:r>
        <w:br/>
        <w:t xml:space="preserve">wie ein </w:t>
      </w:r>
      <w:proofErr w:type="spellStart"/>
      <w:r>
        <w:t>reins</w:t>
      </w:r>
      <w:proofErr w:type="spellEnd"/>
      <w:r>
        <w:t xml:space="preserve"> </w:t>
      </w:r>
      <w:proofErr w:type="spellStart"/>
      <w:r>
        <w:t>thierle</w:t>
      </w:r>
      <w:proofErr w:type="spellEnd"/>
      <w:r>
        <w:t xml:space="preserve"> </w:t>
      </w:r>
      <w:proofErr w:type="spellStart"/>
      <w:r>
        <w:t>widerküwen</w:t>
      </w:r>
      <w:proofErr w:type="spellEnd"/>
      <w:r>
        <w:t>,</w:t>
      </w:r>
    </w:p>
    <w:p w14:paraId="5806A073" w14:textId="77777777" w:rsidR="00E33FFD" w:rsidRDefault="00E33FFD" w:rsidP="00E33FFD">
      <w:pPr>
        <w:pStyle w:val="StandardWeb"/>
        <w:spacing w:before="0" w:beforeAutospacing="0" w:after="150" w:afterAutospacing="0"/>
      </w:pPr>
      <w:proofErr w:type="spellStart"/>
      <w:r>
        <w:t>Vnd</w:t>
      </w:r>
      <w:proofErr w:type="spellEnd"/>
      <w:r>
        <w:t xml:space="preserve"> also </w:t>
      </w:r>
      <w:proofErr w:type="spellStart"/>
      <w:r>
        <w:t>din</w:t>
      </w:r>
      <w:proofErr w:type="spellEnd"/>
      <w:r>
        <w:t xml:space="preserve"> </w:t>
      </w:r>
      <w:proofErr w:type="spellStart"/>
      <w:r>
        <w:t>vertruwen</w:t>
      </w:r>
      <w:proofErr w:type="spellEnd"/>
      <w:r>
        <w:t xml:space="preserve"> </w:t>
      </w:r>
      <w:proofErr w:type="spellStart"/>
      <w:r>
        <w:t>stercken</w:t>
      </w:r>
      <w:proofErr w:type="spellEnd"/>
      <w:r>
        <w:t>,</w:t>
      </w:r>
      <w:r>
        <w:br/>
        <w:t xml:space="preserve">bis dich </w:t>
      </w:r>
      <w:proofErr w:type="spellStart"/>
      <w:r>
        <w:t>din</w:t>
      </w:r>
      <w:proofErr w:type="spellEnd"/>
      <w:r>
        <w:t xml:space="preserve"> </w:t>
      </w:r>
      <w:proofErr w:type="spellStart"/>
      <w:r>
        <w:t>stündle</w:t>
      </w:r>
      <w:proofErr w:type="spellEnd"/>
      <w:r>
        <w:t xml:space="preserve"> </w:t>
      </w:r>
      <w:proofErr w:type="spellStart"/>
      <w:r>
        <w:t>wirt</w:t>
      </w:r>
      <w:proofErr w:type="spellEnd"/>
      <w:r>
        <w:t xml:space="preserve"> heim </w:t>
      </w:r>
      <w:proofErr w:type="spellStart"/>
      <w:r>
        <w:t>fercken</w:t>
      </w:r>
      <w:proofErr w:type="spellEnd"/>
      <w:r>
        <w:t>,</w:t>
      </w:r>
      <w:r>
        <w:br/>
        <w:t xml:space="preserve">Da alles </w:t>
      </w:r>
      <w:proofErr w:type="spellStart"/>
      <w:r>
        <w:t>truren</w:t>
      </w:r>
      <w:proofErr w:type="spellEnd"/>
      <w:r>
        <w:t xml:space="preserve"> ist vertust</w:t>
      </w:r>
      <w:r>
        <w:br/>
      </w:r>
      <w:proofErr w:type="spellStart"/>
      <w:r>
        <w:t>vnd</w:t>
      </w:r>
      <w:proofErr w:type="spellEnd"/>
      <w:r>
        <w:t xml:space="preserve"> du mit </w:t>
      </w:r>
      <w:proofErr w:type="spellStart"/>
      <w:r>
        <w:t>fröud</w:t>
      </w:r>
      <w:proofErr w:type="spellEnd"/>
      <w:r>
        <w:t xml:space="preserve"> </w:t>
      </w:r>
      <w:proofErr w:type="spellStart"/>
      <w:r>
        <w:t>vnd</w:t>
      </w:r>
      <w:proofErr w:type="spellEnd"/>
      <w:r>
        <w:t xml:space="preserve"> </w:t>
      </w:r>
      <w:proofErr w:type="spellStart"/>
      <w:r>
        <w:t>hertzenlust</w:t>
      </w:r>
      <w:proofErr w:type="spellEnd"/>
      <w:r>
        <w:br/>
        <w:t xml:space="preserve">Wirst ’s </w:t>
      </w:r>
      <w:proofErr w:type="spellStart"/>
      <w:r>
        <w:t>himlisch</w:t>
      </w:r>
      <w:proofErr w:type="spellEnd"/>
      <w:r>
        <w:t xml:space="preserve"> </w:t>
      </w:r>
      <w:proofErr w:type="spellStart"/>
      <w:r>
        <w:t>Alleluia</w:t>
      </w:r>
      <w:proofErr w:type="spellEnd"/>
      <w:r>
        <w:t xml:space="preserve"> singen</w:t>
      </w:r>
      <w:r>
        <w:br/>
        <w:t>dem, der als ist in allen dingen.</w:t>
      </w:r>
    </w:p>
    <w:p w14:paraId="4584DB0A" w14:textId="77777777" w:rsidR="00E33FFD" w:rsidRDefault="00E33FFD" w:rsidP="00E33FFD">
      <w:pPr>
        <w:pStyle w:val="berschrift3"/>
      </w:pPr>
      <w:r w:rsidRPr="00E33FFD">
        <w:t>Wach auf, wach auf, ’s hohe Zeit</w:t>
      </w:r>
    </w:p>
    <w:p w14:paraId="14D3E028" w14:textId="77777777" w:rsidR="00E33FFD" w:rsidRDefault="00E33FFD" w:rsidP="00E33FFD">
      <w:pPr>
        <w:pStyle w:val="StandardWeb"/>
        <w:spacing w:before="0" w:beforeAutospacing="0" w:after="150" w:afterAutospacing="0"/>
      </w:pPr>
      <w:r>
        <w:t>1. Wach auf, wach auf, ’s hohe Zeit,</w:t>
      </w:r>
      <w:r>
        <w:br/>
        <w:t>Christ, sei mit deiner Hilf nicht weit!</w:t>
      </w:r>
      <w:r>
        <w:br/>
        <w:t>Das wütend ungestüme Meer</w:t>
      </w:r>
      <w:r>
        <w:br/>
        <w:t>läuft an mit Macht und drängt uns sehr.</w:t>
      </w:r>
    </w:p>
    <w:p w14:paraId="1F4B29FD" w14:textId="77777777" w:rsidR="00E33FFD" w:rsidRDefault="00E33FFD" w:rsidP="00E33FFD">
      <w:pPr>
        <w:pStyle w:val="StandardWeb"/>
        <w:spacing w:before="0" w:beforeAutospacing="0" w:after="150" w:afterAutospacing="0"/>
      </w:pPr>
      <w:r>
        <w:t xml:space="preserve">2. Hilfst du nicht bald, so ist’s </w:t>
      </w:r>
      <w:proofErr w:type="spellStart"/>
      <w:r>
        <w:t>gescheh‘n</w:t>
      </w:r>
      <w:proofErr w:type="spellEnd"/>
      <w:r>
        <w:t>,</w:t>
      </w:r>
      <w:r>
        <w:br/>
      </w:r>
      <w:proofErr w:type="spellStart"/>
      <w:r>
        <w:t>zugrund</w:t>
      </w:r>
      <w:proofErr w:type="spellEnd"/>
      <w:r>
        <w:t xml:space="preserve"> wir müssen eilends </w:t>
      </w:r>
      <w:proofErr w:type="spellStart"/>
      <w:r>
        <w:t>geh‘n</w:t>
      </w:r>
      <w:proofErr w:type="spellEnd"/>
      <w:r>
        <w:t>.</w:t>
      </w:r>
      <w:r>
        <w:br/>
        <w:t>Bedroh‘ der Wellen wild Gebrüll,</w:t>
      </w:r>
      <w:r>
        <w:br/>
        <w:t>so legt es sich und wird ganz still.</w:t>
      </w:r>
    </w:p>
    <w:p w14:paraId="21967F04" w14:textId="77777777" w:rsidR="00E33FFD" w:rsidRDefault="00E33FFD" w:rsidP="00E33FFD">
      <w:pPr>
        <w:pStyle w:val="StandardWeb"/>
        <w:spacing w:before="0" w:beforeAutospacing="0" w:after="150" w:afterAutospacing="0"/>
      </w:pPr>
      <w:r>
        <w:t>3. Ach Herr, um deines Namens Ehr</w:t>
      </w:r>
      <w:r>
        <w:br/>
        <w:t>halt uns im Fried‘ bei deiner Lehr;</w:t>
      </w:r>
      <w:r>
        <w:br/>
        <w:t>gib deiner Kirche gute Ruh,</w:t>
      </w:r>
      <w:r>
        <w:br/>
        <w:t xml:space="preserve">Gesundheit und </w:t>
      </w:r>
      <w:proofErr w:type="spellStart"/>
      <w:r>
        <w:t>Gedeih‘n</w:t>
      </w:r>
      <w:proofErr w:type="spellEnd"/>
      <w:r>
        <w:t xml:space="preserve"> dazu.</w:t>
      </w:r>
    </w:p>
    <w:p w14:paraId="25938775" w14:textId="77777777" w:rsidR="00E33FFD" w:rsidRDefault="00E33FFD" w:rsidP="00E33FFD">
      <w:pPr>
        <w:pStyle w:val="StandardWeb"/>
        <w:spacing w:before="0" w:beforeAutospacing="0" w:after="150" w:afterAutospacing="0"/>
      </w:pPr>
      <w:r>
        <w:t>4. Darüber auch das Allerbest:</w:t>
      </w:r>
      <w:r>
        <w:br/>
        <w:t>daß wir im Glauben stark und fest</w:t>
      </w:r>
      <w:r>
        <w:br/>
        <w:t>dich preisen und den Namen dein,</w:t>
      </w:r>
      <w:r>
        <w:br/>
        <w:t>dir leben, dein lieb Völklein sein,</w:t>
      </w:r>
    </w:p>
    <w:p w14:paraId="27C06687" w14:textId="77777777" w:rsidR="00E33FFD" w:rsidRDefault="00E33FFD" w:rsidP="00E33FFD">
      <w:pPr>
        <w:pStyle w:val="StandardWeb"/>
        <w:spacing w:before="0" w:beforeAutospacing="0" w:after="150" w:afterAutospacing="0"/>
      </w:pPr>
      <w:r>
        <w:t xml:space="preserve">5. aus deinem Geist ganz neu </w:t>
      </w:r>
      <w:proofErr w:type="spellStart"/>
      <w:r>
        <w:t>geborn</w:t>
      </w:r>
      <w:proofErr w:type="spellEnd"/>
      <w:r>
        <w:t>;</w:t>
      </w:r>
      <w:r>
        <w:br/>
        <w:t xml:space="preserve">den gib uns, Herr, sonst ist’s </w:t>
      </w:r>
      <w:proofErr w:type="spellStart"/>
      <w:r>
        <w:t>verlorn</w:t>
      </w:r>
      <w:proofErr w:type="spellEnd"/>
      <w:r>
        <w:t>.</w:t>
      </w:r>
      <w:r>
        <w:br/>
        <w:t>Dies alles unser Herz begehrt,</w:t>
      </w:r>
      <w:r>
        <w:br/>
        <w:t>wiewohl wir deren keins sind wert.</w:t>
      </w:r>
    </w:p>
    <w:p w14:paraId="1B2A0669" w14:textId="77777777" w:rsidR="00E33FFD" w:rsidRDefault="00E33FFD" w:rsidP="00E33FFD">
      <w:pPr>
        <w:pStyle w:val="StandardWeb"/>
        <w:spacing w:before="0" w:beforeAutospacing="0" w:after="150" w:afterAutospacing="0"/>
      </w:pPr>
      <w:r>
        <w:t xml:space="preserve">6. Haben das Widerspiel </w:t>
      </w:r>
      <w:proofErr w:type="spellStart"/>
      <w:r>
        <w:t>verschuld’t</w:t>
      </w:r>
      <w:proofErr w:type="spellEnd"/>
      <w:r>
        <w:t>,</w:t>
      </w:r>
      <w:r>
        <w:br/>
        <w:t>zum Zorn gereizt oft dein Geduld,</w:t>
      </w:r>
      <w:r>
        <w:br/>
        <w:t xml:space="preserve">dein treue Warnung auch </w:t>
      </w:r>
      <w:proofErr w:type="spellStart"/>
      <w:r>
        <w:t>veracht</w:t>
      </w:r>
      <w:proofErr w:type="spellEnd"/>
      <w:r>
        <w:t>‘,</w:t>
      </w:r>
      <w:r>
        <w:br/>
        <w:t>all Zucht und Ehrbarkeit verlacht.</w:t>
      </w:r>
    </w:p>
    <w:p w14:paraId="3644BAEB" w14:textId="77777777" w:rsidR="00E33FFD" w:rsidRDefault="00E33FFD" w:rsidP="00E33FFD">
      <w:pPr>
        <w:pStyle w:val="StandardWeb"/>
        <w:spacing w:before="0" w:beforeAutospacing="0" w:after="150" w:afterAutospacing="0"/>
      </w:pPr>
      <w:r>
        <w:t>7. Und ist vielleicht das Maß jetzt voll,</w:t>
      </w:r>
      <w:r>
        <w:br/>
        <w:t>daß unsre Sünde haben soll</w:t>
      </w:r>
      <w:r>
        <w:br/>
        <w:t xml:space="preserve">verdiente </w:t>
      </w:r>
      <w:proofErr w:type="spellStart"/>
      <w:r>
        <w:t>Straf</w:t>
      </w:r>
      <w:proofErr w:type="spellEnd"/>
      <w:r>
        <w:t xml:space="preserve">, so </w:t>
      </w:r>
      <w:proofErr w:type="spellStart"/>
      <w:r>
        <w:t>g’schieht</w:t>
      </w:r>
      <w:proofErr w:type="spellEnd"/>
      <w:r>
        <w:t xml:space="preserve"> uns recht</w:t>
      </w:r>
      <w:r>
        <w:br/>
        <w:t>als einem ungetreuen Knecht.</w:t>
      </w:r>
    </w:p>
    <w:p w14:paraId="05C39BDF" w14:textId="77777777" w:rsidR="00E33FFD" w:rsidRDefault="00E33FFD" w:rsidP="00E33FFD">
      <w:pPr>
        <w:pStyle w:val="StandardWeb"/>
        <w:spacing w:before="0" w:beforeAutospacing="0" w:after="150" w:afterAutospacing="0"/>
      </w:pPr>
      <w:r>
        <w:t>8. Jedoch, dieweil dein Wort ist gut,</w:t>
      </w:r>
      <w:r>
        <w:br/>
        <w:t>so wehr all derer Übermut,</w:t>
      </w:r>
      <w:r>
        <w:br/>
        <w:t>die uns dabei nicht lassen stehn</w:t>
      </w:r>
      <w:r>
        <w:br/>
        <w:t>und es vertrieben möchten sehn.</w:t>
      </w:r>
    </w:p>
    <w:p w14:paraId="3C3F6CF7" w14:textId="77777777" w:rsidR="00E33FFD" w:rsidRDefault="00E33FFD" w:rsidP="00E33FFD">
      <w:pPr>
        <w:pStyle w:val="StandardWeb"/>
        <w:spacing w:before="0" w:beforeAutospacing="0" w:after="150" w:afterAutospacing="0"/>
      </w:pPr>
      <w:r>
        <w:t>9. Mach uns vor ihnen nicht zum Spott;</w:t>
      </w:r>
      <w:r>
        <w:br/>
        <w:t xml:space="preserve">die </w:t>
      </w:r>
      <w:proofErr w:type="spellStart"/>
      <w:r>
        <w:t>Sach</w:t>
      </w:r>
      <w:proofErr w:type="spellEnd"/>
      <w:r>
        <w:t xml:space="preserve"> ist dein, o starker Gott.</w:t>
      </w:r>
      <w:r>
        <w:br/>
        <w:t>Gib uns den Feinden nicht zur Schand;</w:t>
      </w:r>
      <w:r>
        <w:br/>
        <w:t>wir fallen gern in deine Hand.</w:t>
      </w:r>
    </w:p>
    <w:p w14:paraId="684406FC" w14:textId="77777777" w:rsidR="00E33FFD" w:rsidRDefault="00E33FFD" w:rsidP="00E33FFD">
      <w:pPr>
        <w:pStyle w:val="StandardWeb"/>
        <w:spacing w:before="0" w:beforeAutospacing="0" w:after="150" w:afterAutospacing="0"/>
      </w:pPr>
      <w:r>
        <w:t>10. Bekehr den Feind zu Christi Lehr,</w:t>
      </w:r>
      <w:r>
        <w:br/>
        <w:t>daß er mit uns dich lob und ehr</w:t>
      </w:r>
      <w:r>
        <w:br/>
        <w:t xml:space="preserve">und alle Welt des </w:t>
      </w:r>
      <w:proofErr w:type="spellStart"/>
      <w:r>
        <w:t>innewerd</w:t>
      </w:r>
      <w:proofErr w:type="spellEnd"/>
      <w:r>
        <w:t>,</w:t>
      </w:r>
      <w:r>
        <w:br/>
        <w:t xml:space="preserve">daß du groß Wunder tust auf </w:t>
      </w:r>
      <w:proofErr w:type="spellStart"/>
      <w:r>
        <w:t>Erd</w:t>
      </w:r>
      <w:proofErr w:type="spellEnd"/>
      <w:r>
        <w:t>.</w:t>
      </w:r>
    </w:p>
    <w:p w14:paraId="3FC8C3A0" w14:textId="318F5513" w:rsidR="00E33FFD" w:rsidRDefault="00E33FFD" w:rsidP="00E33FFD">
      <w:pPr>
        <w:pStyle w:val="berschrift3"/>
      </w:pPr>
      <w:proofErr w:type="spellStart"/>
      <w:r>
        <w:rPr>
          <w:b/>
          <w:bCs/>
        </w:rPr>
        <w:t>W</w:t>
      </w:r>
      <w:r w:rsidRPr="00E33FFD">
        <w:t>Ach</w:t>
      </w:r>
      <w:proofErr w:type="spellEnd"/>
      <w:r w:rsidRPr="00E33FFD">
        <w:t xml:space="preserve"> uff, wach uff! es ist groß </w:t>
      </w:r>
      <w:proofErr w:type="spellStart"/>
      <w:r w:rsidRPr="00E33FFD">
        <w:t>zyt</w:t>
      </w:r>
      <w:proofErr w:type="spellEnd"/>
      <w:r w:rsidRPr="00E33FFD">
        <w:t>,</w:t>
      </w:r>
    </w:p>
    <w:p w14:paraId="1405B41C" w14:textId="77777777" w:rsidR="00E33FFD" w:rsidRDefault="00E33FFD" w:rsidP="00E33FFD">
      <w:pPr>
        <w:pStyle w:val="StandardWeb"/>
        <w:spacing w:before="0" w:beforeAutospacing="0" w:after="150" w:afterAutospacing="0"/>
      </w:pPr>
      <w:r>
        <w:t xml:space="preserve">Ein Spruch oder </w:t>
      </w:r>
      <w:proofErr w:type="spellStart"/>
      <w:r>
        <w:t>gsang</w:t>
      </w:r>
      <w:proofErr w:type="spellEnd"/>
      <w:r>
        <w:t xml:space="preserve"> uff 16 </w:t>
      </w:r>
      <w:proofErr w:type="spellStart"/>
      <w:r>
        <w:t>Januarij</w:t>
      </w:r>
      <w:proofErr w:type="spellEnd"/>
      <w:r>
        <w:t xml:space="preserve"> im 1561 </w:t>
      </w:r>
      <w:proofErr w:type="spellStart"/>
      <w:r>
        <w:t>jar</w:t>
      </w:r>
      <w:proofErr w:type="spellEnd"/>
      <w:r>
        <w:t>.</w:t>
      </w:r>
    </w:p>
    <w:p w14:paraId="39DB47A0" w14:textId="77777777" w:rsidR="00E33FFD" w:rsidRDefault="00E33FFD" w:rsidP="00E33FFD">
      <w:pPr>
        <w:pStyle w:val="StandardWeb"/>
        <w:spacing w:before="0" w:beforeAutospacing="0" w:after="150" w:afterAutospacing="0"/>
      </w:pPr>
      <w:proofErr w:type="spellStart"/>
      <w:r>
        <w:t>WAch</w:t>
      </w:r>
      <w:proofErr w:type="spellEnd"/>
      <w:r>
        <w:t xml:space="preserve"> uff, wach uff! es ist groß </w:t>
      </w:r>
      <w:proofErr w:type="spellStart"/>
      <w:r>
        <w:t>zyt</w:t>
      </w:r>
      <w:proofErr w:type="spellEnd"/>
      <w:r>
        <w:t>,</w:t>
      </w:r>
      <w:r>
        <w:br/>
        <w:t xml:space="preserve">o Christ! mach uns die </w:t>
      </w:r>
      <w:proofErr w:type="spellStart"/>
      <w:r>
        <w:t>hilff</w:t>
      </w:r>
      <w:proofErr w:type="spellEnd"/>
      <w:r>
        <w:t xml:space="preserve"> </w:t>
      </w:r>
      <w:proofErr w:type="spellStart"/>
      <w:r>
        <w:t>nit</w:t>
      </w:r>
      <w:proofErr w:type="spellEnd"/>
      <w:r>
        <w:t xml:space="preserve"> </w:t>
      </w:r>
      <w:proofErr w:type="spellStart"/>
      <w:r>
        <w:t>wit</w:t>
      </w:r>
      <w:proofErr w:type="spellEnd"/>
      <w:r>
        <w:t>!</w:t>
      </w:r>
      <w:r>
        <w:br/>
        <w:t xml:space="preserve">Das wütend und </w:t>
      </w:r>
      <w:proofErr w:type="spellStart"/>
      <w:r>
        <w:t>gantz</w:t>
      </w:r>
      <w:proofErr w:type="spellEnd"/>
      <w:r>
        <w:t xml:space="preserve"> </w:t>
      </w:r>
      <w:proofErr w:type="spellStart"/>
      <w:r>
        <w:t>ongstüm</w:t>
      </w:r>
      <w:proofErr w:type="spellEnd"/>
      <w:r>
        <w:t xml:space="preserve"> </w:t>
      </w:r>
      <w:proofErr w:type="spellStart"/>
      <w:r>
        <w:t>Mer</w:t>
      </w:r>
      <w:proofErr w:type="spellEnd"/>
      <w:r>
        <w:br/>
      </w:r>
      <w:proofErr w:type="spellStart"/>
      <w:r>
        <w:t>laufft</w:t>
      </w:r>
      <w:proofErr w:type="spellEnd"/>
      <w:r>
        <w:t xml:space="preserve"> an mit </w:t>
      </w:r>
      <w:proofErr w:type="spellStart"/>
      <w:r>
        <w:t>gwalt</w:t>
      </w:r>
      <w:proofErr w:type="spellEnd"/>
      <w:r>
        <w:t xml:space="preserve"> und </w:t>
      </w:r>
      <w:proofErr w:type="spellStart"/>
      <w:r>
        <w:t>trengt</w:t>
      </w:r>
      <w:proofErr w:type="spellEnd"/>
      <w:r>
        <w:t xml:space="preserve"> uns </w:t>
      </w:r>
      <w:proofErr w:type="spellStart"/>
      <w:r>
        <w:t>seer</w:t>
      </w:r>
      <w:proofErr w:type="spellEnd"/>
      <w:r>
        <w:t>.</w:t>
      </w:r>
    </w:p>
    <w:p w14:paraId="2C579A78" w14:textId="77777777" w:rsidR="00E33FFD" w:rsidRDefault="00E33FFD" w:rsidP="00E33FFD">
      <w:pPr>
        <w:pStyle w:val="StandardWeb"/>
        <w:spacing w:before="0" w:beforeAutospacing="0" w:after="150" w:afterAutospacing="0"/>
      </w:pPr>
      <w:proofErr w:type="spellStart"/>
      <w:r>
        <w:t>Hilffst</w:t>
      </w:r>
      <w:proofErr w:type="spellEnd"/>
      <w:r>
        <w:t xml:space="preserve"> uns </w:t>
      </w:r>
      <w:proofErr w:type="spellStart"/>
      <w:r>
        <w:t>nit</w:t>
      </w:r>
      <w:proofErr w:type="spellEnd"/>
      <w:r>
        <w:t xml:space="preserve"> bald, so ists </w:t>
      </w:r>
      <w:proofErr w:type="spellStart"/>
      <w:r>
        <w:t>gethon</w:t>
      </w:r>
      <w:proofErr w:type="spellEnd"/>
      <w:r>
        <w:t>!</w:t>
      </w:r>
      <w:r>
        <w:br/>
        <w:t xml:space="preserve">zu </w:t>
      </w:r>
      <w:proofErr w:type="spellStart"/>
      <w:r>
        <w:t>grund</w:t>
      </w:r>
      <w:proofErr w:type="spellEnd"/>
      <w:r>
        <w:t xml:space="preserve"> wir </w:t>
      </w:r>
      <w:proofErr w:type="spellStart"/>
      <w:r>
        <w:t>müssent</w:t>
      </w:r>
      <w:proofErr w:type="spellEnd"/>
      <w:r>
        <w:t xml:space="preserve"> </w:t>
      </w:r>
      <w:proofErr w:type="spellStart"/>
      <w:r>
        <w:t>ylents</w:t>
      </w:r>
      <w:proofErr w:type="spellEnd"/>
      <w:r>
        <w:t xml:space="preserve"> </w:t>
      </w:r>
      <w:proofErr w:type="spellStart"/>
      <w:r>
        <w:t>gon</w:t>
      </w:r>
      <w:proofErr w:type="spellEnd"/>
      <w:r>
        <w:t>!</w:t>
      </w:r>
      <w:r>
        <w:br/>
      </w:r>
      <w:proofErr w:type="spellStart"/>
      <w:r>
        <w:t>Bschilt</w:t>
      </w:r>
      <w:proofErr w:type="spellEnd"/>
      <w:r>
        <w:t xml:space="preserve"> mit </w:t>
      </w:r>
      <w:proofErr w:type="spellStart"/>
      <w:r>
        <w:t>dim</w:t>
      </w:r>
      <w:proofErr w:type="spellEnd"/>
      <w:r>
        <w:t xml:space="preserve"> </w:t>
      </w:r>
      <w:proofErr w:type="spellStart"/>
      <w:r>
        <w:t>wort</w:t>
      </w:r>
      <w:proofErr w:type="spellEnd"/>
      <w:r>
        <w:t xml:space="preserve"> </w:t>
      </w:r>
      <w:proofErr w:type="spellStart"/>
      <w:r>
        <w:t>diß</w:t>
      </w:r>
      <w:proofErr w:type="spellEnd"/>
      <w:r>
        <w:t xml:space="preserve"> </w:t>
      </w:r>
      <w:proofErr w:type="spellStart"/>
      <w:r>
        <w:t>grusam</w:t>
      </w:r>
      <w:proofErr w:type="spellEnd"/>
      <w:r>
        <w:t xml:space="preserve"> </w:t>
      </w:r>
      <w:proofErr w:type="spellStart"/>
      <w:r>
        <w:t>gwill</w:t>
      </w:r>
      <w:proofErr w:type="spellEnd"/>
      <w:r>
        <w:t>,</w:t>
      </w:r>
      <w:r>
        <w:br/>
        <w:t xml:space="preserve">so legt es sich und </w:t>
      </w:r>
      <w:proofErr w:type="spellStart"/>
      <w:r>
        <w:t>wirt</w:t>
      </w:r>
      <w:proofErr w:type="spellEnd"/>
      <w:r>
        <w:t xml:space="preserve"> </w:t>
      </w:r>
      <w:proofErr w:type="spellStart"/>
      <w:r>
        <w:t>gantz</w:t>
      </w:r>
      <w:proofErr w:type="spellEnd"/>
      <w:r>
        <w:t xml:space="preserve"> still.</w:t>
      </w:r>
    </w:p>
    <w:p w14:paraId="37CDC32A" w14:textId="77777777" w:rsidR="00E33FFD" w:rsidRDefault="00E33FFD" w:rsidP="00E33FFD">
      <w:pPr>
        <w:pStyle w:val="StandardWeb"/>
        <w:spacing w:before="0" w:beforeAutospacing="0" w:after="150" w:afterAutospacing="0"/>
      </w:pPr>
      <w:r>
        <w:t xml:space="preserve">Ach </w:t>
      </w:r>
      <w:proofErr w:type="spellStart"/>
      <w:r>
        <w:t>herr</w:t>
      </w:r>
      <w:proofErr w:type="spellEnd"/>
      <w:r>
        <w:t xml:space="preserve">, </w:t>
      </w:r>
      <w:proofErr w:type="spellStart"/>
      <w:r>
        <w:t>umb</w:t>
      </w:r>
      <w:proofErr w:type="spellEnd"/>
      <w:r>
        <w:t xml:space="preserve"> </w:t>
      </w:r>
      <w:proofErr w:type="spellStart"/>
      <w:r>
        <w:t>dines</w:t>
      </w:r>
      <w:proofErr w:type="spellEnd"/>
      <w:r>
        <w:t xml:space="preserve"> namens ehr,</w:t>
      </w:r>
      <w:r>
        <w:br/>
      </w:r>
      <w:proofErr w:type="spellStart"/>
      <w:r>
        <w:t>bhalt</w:t>
      </w:r>
      <w:proofErr w:type="spellEnd"/>
      <w:r>
        <w:t xml:space="preserve"> uns im </w:t>
      </w:r>
      <w:proofErr w:type="spellStart"/>
      <w:r>
        <w:t>frid</w:t>
      </w:r>
      <w:proofErr w:type="spellEnd"/>
      <w:r>
        <w:t xml:space="preserve"> </w:t>
      </w:r>
      <w:proofErr w:type="spellStart"/>
      <w:r>
        <w:t>by</w:t>
      </w:r>
      <w:proofErr w:type="spellEnd"/>
      <w:r>
        <w:t xml:space="preserve"> </w:t>
      </w:r>
      <w:proofErr w:type="spellStart"/>
      <w:r>
        <w:t>diner</w:t>
      </w:r>
      <w:proofErr w:type="spellEnd"/>
      <w:r>
        <w:t xml:space="preserve"> leer!</w:t>
      </w:r>
      <w:r>
        <w:br/>
      </w:r>
      <w:proofErr w:type="spellStart"/>
      <w:r>
        <w:t>Verlich</w:t>
      </w:r>
      <w:proofErr w:type="spellEnd"/>
      <w:r>
        <w:t xml:space="preserve"> </w:t>
      </w:r>
      <w:proofErr w:type="spellStart"/>
      <w:r>
        <w:t>dinr</w:t>
      </w:r>
      <w:proofErr w:type="spellEnd"/>
      <w:r>
        <w:t xml:space="preserve"> </w:t>
      </w:r>
      <w:proofErr w:type="spellStart"/>
      <w:r>
        <w:t>kirchen</w:t>
      </w:r>
      <w:proofErr w:type="spellEnd"/>
      <w:r>
        <w:t xml:space="preserve"> gute </w:t>
      </w:r>
      <w:proofErr w:type="spellStart"/>
      <w:r>
        <w:t>ruw</w:t>
      </w:r>
      <w:proofErr w:type="spellEnd"/>
      <w:r>
        <w:t>,</w:t>
      </w:r>
      <w:r>
        <w:br/>
      </w:r>
      <w:proofErr w:type="spellStart"/>
      <w:r>
        <w:t>gsundtheit</w:t>
      </w:r>
      <w:proofErr w:type="spellEnd"/>
      <w:r>
        <w:t xml:space="preserve"> und </w:t>
      </w:r>
      <w:proofErr w:type="spellStart"/>
      <w:r>
        <w:t>wolfle</w:t>
      </w:r>
      <w:proofErr w:type="spellEnd"/>
      <w:r>
        <w:t xml:space="preserve"> zeit darzu.</w:t>
      </w:r>
    </w:p>
    <w:p w14:paraId="6BC4E65E" w14:textId="77777777" w:rsidR="00E33FFD" w:rsidRDefault="00E33FFD" w:rsidP="00E33FFD">
      <w:pPr>
        <w:pStyle w:val="StandardWeb"/>
        <w:spacing w:before="0" w:beforeAutospacing="0" w:after="150" w:afterAutospacing="0"/>
      </w:pPr>
      <w:r>
        <w:t>Darüber auch das allerbest,</w:t>
      </w:r>
      <w:r>
        <w:br/>
        <w:t xml:space="preserve">das wir </w:t>
      </w:r>
      <w:proofErr w:type="spellStart"/>
      <w:r>
        <w:t>jm</w:t>
      </w:r>
      <w:proofErr w:type="spellEnd"/>
      <w:r>
        <w:t xml:space="preserve"> glauben </w:t>
      </w:r>
      <w:proofErr w:type="spellStart"/>
      <w:r>
        <w:t>stiff</w:t>
      </w:r>
      <w:proofErr w:type="spellEnd"/>
      <w:r>
        <w:t xml:space="preserve"> und </w:t>
      </w:r>
      <w:proofErr w:type="spellStart"/>
      <w:r>
        <w:t>vest</w:t>
      </w:r>
      <w:proofErr w:type="spellEnd"/>
      <w:r>
        <w:br/>
      </w:r>
      <w:proofErr w:type="spellStart"/>
      <w:r>
        <w:t>Mögint</w:t>
      </w:r>
      <w:proofErr w:type="spellEnd"/>
      <w:r>
        <w:t xml:space="preserve"> </w:t>
      </w:r>
      <w:proofErr w:type="spellStart"/>
      <w:r>
        <w:t>prisen</w:t>
      </w:r>
      <w:proofErr w:type="spellEnd"/>
      <w:r>
        <w:t xml:space="preserve"> den Namen </w:t>
      </w:r>
      <w:proofErr w:type="spellStart"/>
      <w:r>
        <w:t>din</w:t>
      </w:r>
      <w:proofErr w:type="spellEnd"/>
      <w:r>
        <w:t>,</w:t>
      </w:r>
      <w:r>
        <w:br/>
        <w:t xml:space="preserve">dir leben, </w:t>
      </w:r>
      <w:proofErr w:type="spellStart"/>
      <w:r>
        <w:t>din</w:t>
      </w:r>
      <w:proofErr w:type="spellEnd"/>
      <w:r>
        <w:t xml:space="preserve"> </w:t>
      </w:r>
      <w:proofErr w:type="spellStart"/>
      <w:r>
        <w:t>liebs</w:t>
      </w:r>
      <w:proofErr w:type="spellEnd"/>
      <w:r>
        <w:t xml:space="preserve"> </w:t>
      </w:r>
      <w:proofErr w:type="spellStart"/>
      <w:r>
        <w:t>völckle</w:t>
      </w:r>
      <w:proofErr w:type="spellEnd"/>
      <w:r>
        <w:t xml:space="preserve"> sin.</w:t>
      </w:r>
    </w:p>
    <w:p w14:paraId="7BC68241" w14:textId="77777777" w:rsidR="00E33FFD" w:rsidRDefault="00E33FFD" w:rsidP="00E33FFD">
      <w:pPr>
        <w:pStyle w:val="StandardWeb"/>
        <w:spacing w:before="0" w:beforeAutospacing="0" w:after="150" w:afterAutospacing="0"/>
      </w:pPr>
      <w:proofErr w:type="spellStart"/>
      <w:r>
        <w:t>Auß</w:t>
      </w:r>
      <w:proofErr w:type="spellEnd"/>
      <w:r>
        <w:t xml:space="preserve"> </w:t>
      </w:r>
      <w:proofErr w:type="spellStart"/>
      <w:r>
        <w:t>dinem</w:t>
      </w:r>
      <w:proofErr w:type="spellEnd"/>
      <w:r>
        <w:t xml:space="preserve"> geist </w:t>
      </w:r>
      <w:proofErr w:type="spellStart"/>
      <w:r>
        <w:t>gantz</w:t>
      </w:r>
      <w:proofErr w:type="spellEnd"/>
      <w:r>
        <w:t xml:space="preserve"> </w:t>
      </w:r>
      <w:proofErr w:type="spellStart"/>
      <w:r>
        <w:t>nuw</w:t>
      </w:r>
      <w:proofErr w:type="spellEnd"/>
      <w:r>
        <w:t xml:space="preserve"> </w:t>
      </w:r>
      <w:proofErr w:type="spellStart"/>
      <w:r>
        <w:t>geborn</w:t>
      </w:r>
      <w:proofErr w:type="spellEnd"/>
      <w:r>
        <w:t>,</w:t>
      </w:r>
      <w:r>
        <w:br/>
        <w:t xml:space="preserve">den gib uns, </w:t>
      </w:r>
      <w:proofErr w:type="spellStart"/>
      <w:r>
        <w:t>herr</w:t>
      </w:r>
      <w:proofErr w:type="spellEnd"/>
      <w:r>
        <w:t xml:space="preserve">! sonst ists </w:t>
      </w:r>
      <w:proofErr w:type="spellStart"/>
      <w:r>
        <w:t>verlorn</w:t>
      </w:r>
      <w:proofErr w:type="spellEnd"/>
      <w:r>
        <w:t>.</w:t>
      </w:r>
      <w:r>
        <w:br/>
      </w:r>
      <w:proofErr w:type="spellStart"/>
      <w:r>
        <w:t>Diß</w:t>
      </w:r>
      <w:proofErr w:type="spellEnd"/>
      <w:r>
        <w:t xml:space="preserve"> alles unser </w:t>
      </w:r>
      <w:proofErr w:type="spellStart"/>
      <w:r>
        <w:t>hertz</w:t>
      </w:r>
      <w:proofErr w:type="spellEnd"/>
      <w:r>
        <w:t xml:space="preserve"> </w:t>
      </w:r>
      <w:proofErr w:type="spellStart"/>
      <w:r>
        <w:t>begert</w:t>
      </w:r>
      <w:proofErr w:type="spellEnd"/>
      <w:r>
        <w:t>,</w:t>
      </w:r>
      <w:r>
        <w:br/>
      </w:r>
      <w:proofErr w:type="spellStart"/>
      <w:r>
        <w:t>wiewol</w:t>
      </w:r>
      <w:proofErr w:type="spellEnd"/>
      <w:r>
        <w:t xml:space="preserve"> wir der ding keins sind </w:t>
      </w:r>
      <w:proofErr w:type="spellStart"/>
      <w:r>
        <w:t>werd</w:t>
      </w:r>
      <w:proofErr w:type="spellEnd"/>
      <w:r>
        <w:t>.</w:t>
      </w:r>
    </w:p>
    <w:p w14:paraId="097FFD37" w14:textId="77777777" w:rsidR="00E33FFD" w:rsidRDefault="00E33FFD" w:rsidP="00E33FFD">
      <w:pPr>
        <w:pStyle w:val="StandardWeb"/>
        <w:spacing w:before="0" w:beforeAutospacing="0" w:after="150" w:afterAutospacing="0"/>
      </w:pPr>
      <w:r>
        <w:t xml:space="preserve">Haben das </w:t>
      </w:r>
      <w:proofErr w:type="spellStart"/>
      <w:r>
        <w:t>widerspil</w:t>
      </w:r>
      <w:proofErr w:type="spellEnd"/>
      <w:r>
        <w:t xml:space="preserve"> </w:t>
      </w:r>
      <w:proofErr w:type="spellStart"/>
      <w:r>
        <w:t>wol</w:t>
      </w:r>
      <w:proofErr w:type="spellEnd"/>
      <w:r>
        <w:t xml:space="preserve"> </w:t>
      </w:r>
      <w:proofErr w:type="spellStart"/>
      <w:r>
        <w:t>bschuldt</w:t>
      </w:r>
      <w:proofErr w:type="spellEnd"/>
      <w:r>
        <w:t>,</w:t>
      </w:r>
      <w:r>
        <w:br/>
        <w:t xml:space="preserve">zum </w:t>
      </w:r>
      <w:proofErr w:type="spellStart"/>
      <w:r>
        <w:t>zorn</w:t>
      </w:r>
      <w:proofErr w:type="spellEnd"/>
      <w:r>
        <w:t xml:space="preserve"> </w:t>
      </w:r>
      <w:proofErr w:type="spellStart"/>
      <w:r>
        <w:t>offt</w:t>
      </w:r>
      <w:proofErr w:type="spellEnd"/>
      <w:r>
        <w:t xml:space="preserve"> </w:t>
      </w:r>
      <w:proofErr w:type="spellStart"/>
      <w:r>
        <w:t>greitzt</w:t>
      </w:r>
      <w:proofErr w:type="spellEnd"/>
      <w:r>
        <w:t xml:space="preserve"> die lange </w:t>
      </w:r>
      <w:proofErr w:type="spellStart"/>
      <w:r>
        <w:t>tuld</w:t>
      </w:r>
      <w:proofErr w:type="spellEnd"/>
      <w:r>
        <w:t>,</w:t>
      </w:r>
      <w:r>
        <w:br/>
        <w:t xml:space="preserve">Dins </w:t>
      </w:r>
      <w:proofErr w:type="spellStart"/>
      <w:r>
        <w:t>worts</w:t>
      </w:r>
      <w:proofErr w:type="spellEnd"/>
      <w:r>
        <w:t xml:space="preserve"> </w:t>
      </w:r>
      <w:proofErr w:type="spellStart"/>
      <w:r>
        <w:t>truw</w:t>
      </w:r>
      <w:proofErr w:type="spellEnd"/>
      <w:r>
        <w:t xml:space="preserve"> </w:t>
      </w:r>
      <w:proofErr w:type="spellStart"/>
      <w:r>
        <w:t>warnung</w:t>
      </w:r>
      <w:proofErr w:type="spellEnd"/>
      <w:r>
        <w:t xml:space="preserve"> stets </w:t>
      </w:r>
      <w:proofErr w:type="spellStart"/>
      <w:r>
        <w:t>veracht</w:t>
      </w:r>
      <w:proofErr w:type="spellEnd"/>
      <w:r>
        <w:t>,</w:t>
      </w:r>
      <w:r>
        <w:br/>
        <w:t xml:space="preserve">all </w:t>
      </w:r>
      <w:proofErr w:type="spellStart"/>
      <w:r>
        <w:t>zucht</w:t>
      </w:r>
      <w:proofErr w:type="spellEnd"/>
      <w:r>
        <w:t xml:space="preserve"> und </w:t>
      </w:r>
      <w:proofErr w:type="spellStart"/>
      <w:r>
        <w:t>erberkeit</w:t>
      </w:r>
      <w:proofErr w:type="spellEnd"/>
      <w:r>
        <w:t xml:space="preserve"> verlacht.</w:t>
      </w:r>
    </w:p>
    <w:p w14:paraId="0E21D55D" w14:textId="77777777" w:rsidR="00E33FFD" w:rsidRDefault="00E33FFD" w:rsidP="00E33FFD">
      <w:pPr>
        <w:pStyle w:val="StandardWeb"/>
        <w:spacing w:before="0" w:beforeAutospacing="0" w:after="150" w:afterAutospacing="0"/>
      </w:pPr>
      <w:r>
        <w:t xml:space="preserve">Die </w:t>
      </w:r>
      <w:proofErr w:type="spellStart"/>
      <w:r>
        <w:t>obren</w:t>
      </w:r>
      <w:proofErr w:type="spellEnd"/>
      <w:r>
        <w:t xml:space="preserve"> und die </w:t>
      </w:r>
      <w:proofErr w:type="spellStart"/>
      <w:r>
        <w:t>underthon</w:t>
      </w:r>
      <w:proofErr w:type="spellEnd"/>
      <w:r>
        <w:br/>
        <w:t xml:space="preserve">uff </w:t>
      </w:r>
      <w:proofErr w:type="spellStart"/>
      <w:r>
        <w:t>dinem</w:t>
      </w:r>
      <w:proofErr w:type="spellEnd"/>
      <w:r>
        <w:t xml:space="preserve"> weg </w:t>
      </w:r>
      <w:proofErr w:type="spellStart"/>
      <w:r>
        <w:t>nit</w:t>
      </w:r>
      <w:proofErr w:type="spellEnd"/>
      <w:r>
        <w:t xml:space="preserve"> </w:t>
      </w:r>
      <w:proofErr w:type="spellStart"/>
      <w:r>
        <w:t>woltent</w:t>
      </w:r>
      <w:proofErr w:type="spellEnd"/>
      <w:r>
        <w:t xml:space="preserve"> </w:t>
      </w:r>
      <w:proofErr w:type="spellStart"/>
      <w:r>
        <w:t>gon</w:t>
      </w:r>
      <w:proofErr w:type="spellEnd"/>
      <w:r>
        <w:t>,</w:t>
      </w:r>
      <w:r>
        <w:br/>
        <w:t xml:space="preserve">Die </w:t>
      </w:r>
      <w:proofErr w:type="spellStart"/>
      <w:r>
        <w:t>elteren</w:t>
      </w:r>
      <w:proofErr w:type="spellEnd"/>
      <w:r>
        <w:t xml:space="preserve"> </w:t>
      </w:r>
      <w:proofErr w:type="spellStart"/>
      <w:r>
        <w:t>sampt</w:t>
      </w:r>
      <w:proofErr w:type="spellEnd"/>
      <w:r>
        <w:t xml:space="preserve"> </w:t>
      </w:r>
      <w:proofErr w:type="spellStart"/>
      <w:r>
        <w:t>irn</w:t>
      </w:r>
      <w:proofErr w:type="spellEnd"/>
      <w:r>
        <w:t xml:space="preserve"> jungen</w:t>
      </w:r>
      <w:r>
        <w:br/>
      </w:r>
      <w:proofErr w:type="spellStart"/>
      <w:r>
        <w:t>offt</w:t>
      </w:r>
      <w:proofErr w:type="spellEnd"/>
      <w:r>
        <w:t xml:space="preserve"> sind übers </w:t>
      </w:r>
      <w:proofErr w:type="spellStart"/>
      <w:r>
        <w:t>bögle</w:t>
      </w:r>
      <w:proofErr w:type="spellEnd"/>
      <w:r>
        <w:t xml:space="preserve"> </w:t>
      </w:r>
      <w:proofErr w:type="spellStart"/>
      <w:r>
        <w:t>gsprungen</w:t>
      </w:r>
      <w:proofErr w:type="spellEnd"/>
      <w:r>
        <w:t>.</w:t>
      </w:r>
    </w:p>
    <w:p w14:paraId="430314F8" w14:textId="77777777" w:rsidR="00E33FFD" w:rsidRDefault="00E33FFD" w:rsidP="00E33FFD">
      <w:pPr>
        <w:pStyle w:val="StandardWeb"/>
        <w:spacing w:before="0" w:beforeAutospacing="0" w:after="150" w:afterAutospacing="0"/>
      </w:pPr>
      <w:r>
        <w:t xml:space="preserve">Jedoch </w:t>
      </w:r>
      <w:proofErr w:type="spellStart"/>
      <w:r>
        <w:t>diewyl</w:t>
      </w:r>
      <w:proofErr w:type="spellEnd"/>
      <w:r>
        <w:t xml:space="preserve"> </w:t>
      </w:r>
      <w:proofErr w:type="spellStart"/>
      <w:r>
        <w:t>diß</w:t>
      </w:r>
      <w:proofErr w:type="spellEnd"/>
      <w:r>
        <w:t xml:space="preserve"> </w:t>
      </w:r>
      <w:proofErr w:type="spellStart"/>
      <w:r>
        <w:t>sach</w:t>
      </w:r>
      <w:proofErr w:type="spellEnd"/>
      <w:r>
        <w:t xml:space="preserve"> ist gut,</w:t>
      </w:r>
      <w:r>
        <w:br/>
        <w:t xml:space="preserve">o wer all deren </w:t>
      </w:r>
      <w:proofErr w:type="spellStart"/>
      <w:r>
        <w:t>übermut</w:t>
      </w:r>
      <w:proofErr w:type="spellEnd"/>
      <w:r>
        <w:t>,</w:t>
      </w:r>
      <w:r>
        <w:br/>
        <w:t xml:space="preserve">Die uns </w:t>
      </w:r>
      <w:proofErr w:type="spellStart"/>
      <w:r>
        <w:t>by</w:t>
      </w:r>
      <w:proofErr w:type="spellEnd"/>
      <w:r>
        <w:t xml:space="preserve"> recht </w:t>
      </w:r>
      <w:proofErr w:type="spellStart"/>
      <w:r>
        <w:t>nit</w:t>
      </w:r>
      <w:proofErr w:type="spellEnd"/>
      <w:r>
        <w:t xml:space="preserve"> </w:t>
      </w:r>
      <w:proofErr w:type="spellStart"/>
      <w:r>
        <w:t>lond</w:t>
      </w:r>
      <w:proofErr w:type="spellEnd"/>
      <w:r>
        <w:t xml:space="preserve"> </w:t>
      </w:r>
      <w:proofErr w:type="spellStart"/>
      <w:r>
        <w:t>bliben</w:t>
      </w:r>
      <w:proofErr w:type="spellEnd"/>
      <w:r>
        <w:t>,</w:t>
      </w:r>
      <w:r>
        <w:br/>
      </w:r>
      <w:proofErr w:type="spellStart"/>
      <w:r>
        <w:t>din</w:t>
      </w:r>
      <w:proofErr w:type="spellEnd"/>
      <w:r>
        <w:t xml:space="preserve"> </w:t>
      </w:r>
      <w:proofErr w:type="spellStart"/>
      <w:r>
        <w:t>wort</w:t>
      </w:r>
      <w:proofErr w:type="spellEnd"/>
      <w:r>
        <w:t xml:space="preserve"> gern </w:t>
      </w:r>
      <w:proofErr w:type="spellStart"/>
      <w:r>
        <w:t>wolten</w:t>
      </w:r>
      <w:proofErr w:type="spellEnd"/>
      <w:r>
        <w:t xml:space="preserve"> </w:t>
      </w:r>
      <w:proofErr w:type="spellStart"/>
      <w:r>
        <w:t>vertriben</w:t>
      </w:r>
      <w:proofErr w:type="spellEnd"/>
      <w:r>
        <w:t>.</w:t>
      </w:r>
    </w:p>
    <w:p w14:paraId="6848532B" w14:textId="77777777" w:rsidR="00E33FFD" w:rsidRDefault="00E33FFD" w:rsidP="00E33FFD">
      <w:pPr>
        <w:pStyle w:val="StandardWeb"/>
        <w:spacing w:before="0" w:beforeAutospacing="0" w:after="150" w:afterAutospacing="0"/>
      </w:pPr>
      <w:r>
        <w:t xml:space="preserve">Mach uns vor </w:t>
      </w:r>
      <w:proofErr w:type="spellStart"/>
      <w:r>
        <w:t>inen</w:t>
      </w:r>
      <w:proofErr w:type="spellEnd"/>
      <w:r>
        <w:t xml:space="preserve"> </w:t>
      </w:r>
      <w:proofErr w:type="spellStart"/>
      <w:r>
        <w:t>nit</w:t>
      </w:r>
      <w:proofErr w:type="spellEnd"/>
      <w:r>
        <w:t xml:space="preserve"> zu </w:t>
      </w:r>
      <w:proofErr w:type="spellStart"/>
      <w:r>
        <w:t>spot</w:t>
      </w:r>
      <w:proofErr w:type="spellEnd"/>
      <w:r>
        <w:t>:</w:t>
      </w:r>
      <w:r>
        <w:br/>
        <w:t xml:space="preserve">die </w:t>
      </w:r>
      <w:proofErr w:type="spellStart"/>
      <w:r>
        <w:t>sach</w:t>
      </w:r>
      <w:proofErr w:type="spellEnd"/>
      <w:r>
        <w:t xml:space="preserve"> ist </w:t>
      </w:r>
      <w:proofErr w:type="spellStart"/>
      <w:r>
        <w:t>din</w:t>
      </w:r>
      <w:proofErr w:type="spellEnd"/>
      <w:r>
        <w:t xml:space="preserve">, du </w:t>
      </w:r>
      <w:proofErr w:type="spellStart"/>
      <w:r>
        <w:t>starcker</w:t>
      </w:r>
      <w:proofErr w:type="spellEnd"/>
      <w:r>
        <w:t xml:space="preserve"> </w:t>
      </w:r>
      <w:proofErr w:type="spellStart"/>
      <w:r>
        <w:t>Got</w:t>
      </w:r>
      <w:proofErr w:type="spellEnd"/>
      <w:r>
        <w:t>!</w:t>
      </w:r>
      <w:r>
        <w:br/>
        <w:t xml:space="preserve">Gib uns den finden </w:t>
      </w:r>
      <w:proofErr w:type="spellStart"/>
      <w:r>
        <w:t>nit</w:t>
      </w:r>
      <w:proofErr w:type="spellEnd"/>
      <w:r>
        <w:t xml:space="preserve"> zu </w:t>
      </w:r>
      <w:proofErr w:type="spellStart"/>
      <w:r>
        <w:t>schand</w:t>
      </w:r>
      <w:proofErr w:type="spellEnd"/>
      <w:r>
        <w:t>,</w:t>
      </w:r>
      <w:r>
        <w:br/>
        <w:t xml:space="preserve">wir </w:t>
      </w:r>
      <w:proofErr w:type="spellStart"/>
      <w:r>
        <w:t>wend</w:t>
      </w:r>
      <w:proofErr w:type="spellEnd"/>
      <w:r>
        <w:t xml:space="preserve"> gern fallen in </w:t>
      </w:r>
      <w:proofErr w:type="spellStart"/>
      <w:r>
        <w:t>din</w:t>
      </w:r>
      <w:proofErr w:type="spellEnd"/>
      <w:r>
        <w:t xml:space="preserve"> </w:t>
      </w:r>
      <w:proofErr w:type="spellStart"/>
      <w:r>
        <w:t>hand</w:t>
      </w:r>
      <w:proofErr w:type="spellEnd"/>
      <w:r>
        <w:t>!</w:t>
      </w:r>
    </w:p>
    <w:p w14:paraId="39AB9A19" w14:textId="77777777" w:rsidR="00E33FFD" w:rsidRDefault="00E33FFD" w:rsidP="00E33FFD">
      <w:pPr>
        <w:pStyle w:val="StandardWeb"/>
        <w:spacing w:before="0" w:beforeAutospacing="0" w:after="150" w:afterAutospacing="0"/>
      </w:pPr>
      <w:r>
        <w:t xml:space="preserve">Züchtig du uns mit </w:t>
      </w:r>
      <w:proofErr w:type="spellStart"/>
      <w:r>
        <w:t>vatters</w:t>
      </w:r>
      <w:proofErr w:type="spellEnd"/>
      <w:r>
        <w:t xml:space="preserve"> </w:t>
      </w:r>
      <w:proofErr w:type="spellStart"/>
      <w:r>
        <w:t>rut</w:t>
      </w:r>
      <w:proofErr w:type="spellEnd"/>
      <w:r>
        <w:br/>
        <w:t xml:space="preserve">und mach uns böse </w:t>
      </w:r>
      <w:proofErr w:type="spellStart"/>
      <w:r>
        <w:t>kinder</w:t>
      </w:r>
      <w:proofErr w:type="spellEnd"/>
      <w:r>
        <w:t xml:space="preserve"> gut!</w:t>
      </w:r>
      <w:r>
        <w:br/>
        <w:t xml:space="preserve">Straff uns nun </w:t>
      </w:r>
      <w:proofErr w:type="spellStart"/>
      <w:r>
        <w:t>nit</w:t>
      </w:r>
      <w:proofErr w:type="spellEnd"/>
      <w:r>
        <w:t xml:space="preserve"> in </w:t>
      </w:r>
      <w:proofErr w:type="spellStart"/>
      <w:r>
        <w:t>dinem</w:t>
      </w:r>
      <w:proofErr w:type="spellEnd"/>
      <w:r>
        <w:t xml:space="preserve"> grimm,</w:t>
      </w:r>
      <w:r>
        <w:br/>
      </w:r>
      <w:proofErr w:type="spellStart"/>
      <w:r>
        <w:t>gedenck</w:t>
      </w:r>
      <w:proofErr w:type="spellEnd"/>
      <w:r>
        <w:t xml:space="preserve"> was </w:t>
      </w:r>
      <w:proofErr w:type="spellStart"/>
      <w:r>
        <w:t>dinen</w:t>
      </w:r>
      <w:proofErr w:type="spellEnd"/>
      <w:r>
        <w:t xml:space="preserve"> </w:t>
      </w:r>
      <w:proofErr w:type="spellStart"/>
      <w:r>
        <w:t>eren</w:t>
      </w:r>
      <w:proofErr w:type="spellEnd"/>
      <w:r>
        <w:t xml:space="preserve"> </w:t>
      </w:r>
      <w:proofErr w:type="spellStart"/>
      <w:r>
        <w:t>zimm</w:t>
      </w:r>
      <w:proofErr w:type="spellEnd"/>
      <w:r>
        <w:t>!</w:t>
      </w:r>
    </w:p>
    <w:p w14:paraId="07438621" w14:textId="77777777" w:rsidR="00E33FFD" w:rsidRDefault="00E33FFD" w:rsidP="00E33FFD">
      <w:pPr>
        <w:pStyle w:val="StandardWeb"/>
        <w:spacing w:before="0" w:beforeAutospacing="0" w:after="150" w:afterAutospacing="0"/>
      </w:pPr>
      <w:r>
        <w:t xml:space="preserve">Laß </w:t>
      </w:r>
      <w:proofErr w:type="spellStart"/>
      <w:r>
        <w:t>nit</w:t>
      </w:r>
      <w:proofErr w:type="spellEnd"/>
      <w:r>
        <w:t xml:space="preserve"> </w:t>
      </w:r>
      <w:proofErr w:type="spellStart"/>
      <w:r>
        <w:t>verlestren</w:t>
      </w:r>
      <w:proofErr w:type="spellEnd"/>
      <w:r>
        <w:t xml:space="preserve"> </w:t>
      </w:r>
      <w:proofErr w:type="spellStart"/>
      <w:r>
        <w:t>din</w:t>
      </w:r>
      <w:proofErr w:type="spellEnd"/>
      <w:r>
        <w:t xml:space="preserve"> Namen,</w:t>
      </w:r>
      <w:r>
        <w:br/>
        <w:t xml:space="preserve">halt uns, </w:t>
      </w:r>
      <w:proofErr w:type="spellStart"/>
      <w:r>
        <w:t>din</w:t>
      </w:r>
      <w:proofErr w:type="spellEnd"/>
      <w:r>
        <w:t xml:space="preserve"> </w:t>
      </w:r>
      <w:proofErr w:type="spellStart"/>
      <w:r>
        <w:t>völckle</w:t>
      </w:r>
      <w:proofErr w:type="spellEnd"/>
      <w:r>
        <w:t xml:space="preserve">, </w:t>
      </w:r>
      <w:proofErr w:type="spellStart"/>
      <w:r>
        <w:t>zusamen</w:t>
      </w:r>
      <w:proofErr w:type="spellEnd"/>
      <w:r>
        <w:t>,</w:t>
      </w:r>
      <w:r>
        <w:br/>
        <w:t xml:space="preserve">Und mag es je </w:t>
      </w:r>
      <w:proofErr w:type="spellStart"/>
      <w:r>
        <w:t>nit</w:t>
      </w:r>
      <w:proofErr w:type="spellEnd"/>
      <w:r>
        <w:t xml:space="preserve"> </w:t>
      </w:r>
      <w:proofErr w:type="spellStart"/>
      <w:r>
        <w:t>anderst</w:t>
      </w:r>
      <w:proofErr w:type="spellEnd"/>
      <w:r>
        <w:t xml:space="preserve"> sin,</w:t>
      </w:r>
      <w:r>
        <w:br/>
        <w:t xml:space="preserve">dann das der find </w:t>
      </w:r>
      <w:proofErr w:type="spellStart"/>
      <w:r>
        <w:t>wil</w:t>
      </w:r>
      <w:proofErr w:type="spellEnd"/>
      <w:r>
        <w:t xml:space="preserve"> </w:t>
      </w:r>
      <w:proofErr w:type="spellStart"/>
      <w:r>
        <w:t>schlahen</w:t>
      </w:r>
      <w:proofErr w:type="spellEnd"/>
      <w:r>
        <w:t xml:space="preserve"> drin.</w:t>
      </w:r>
    </w:p>
    <w:p w14:paraId="447D59AF" w14:textId="77777777" w:rsidR="00E33FFD" w:rsidRDefault="00E33FFD" w:rsidP="00E33FFD">
      <w:pPr>
        <w:pStyle w:val="StandardWeb"/>
        <w:spacing w:before="0" w:beforeAutospacing="0" w:after="150" w:afterAutospacing="0"/>
      </w:pPr>
      <w:r>
        <w:t xml:space="preserve">So wir doch gern </w:t>
      </w:r>
      <w:proofErr w:type="spellStart"/>
      <w:r>
        <w:t>frid</w:t>
      </w:r>
      <w:proofErr w:type="spellEnd"/>
      <w:r>
        <w:t xml:space="preserve"> </w:t>
      </w:r>
      <w:proofErr w:type="spellStart"/>
      <w:r>
        <w:t>wölten</w:t>
      </w:r>
      <w:proofErr w:type="spellEnd"/>
      <w:r>
        <w:t xml:space="preserve"> halten,</w:t>
      </w:r>
      <w:r>
        <w:br/>
      </w:r>
      <w:proofErr w:type="spellStart"/>
      <w:r>
        <w:t>wolan</w:t>
      </w:r>
      <w:proofErr w:type="spellEnd"/>
      <w:r>
        <w:t xml:space="preserve">! so </w:t>
      </w:r>
      <w:proofErr w:type="spellStart"/>
      <w:r>
        <w:t>wend</w:t>
      </w:r>
      <w:proofErr w:type="spellEnd"/>
      <w:r>
        <w:t xml:space="preserve"> wir dich </w:t>
      </w:r>
      <w:proofErr w:type="spellStart"/>
      <w:r>
        <w:t>lon</w:t>
      </w:r>
      <w:proofErr w:type="spellEnd"/>
      <w:r>
        <w:t xml:space="preserve"> walten:</w:t>
      </w:r>
      <w:r>
        <w:br/>
        <w:t xml:space="preserve">Du bist doch der </w:t>
      </w:r>
      <w:proofErr w:type="spellStart"/>
      <w:r>
        <w:t>allmechtig</w:t>
      </w:r>
      <w:proofErr w:type="spellEnd"/>
      <w:r>
        <w:t xml:space="preserve"> </w:t>
      </w:r>
      <w:proofErr w:type="spellStart"/>
      <w:r>
        <w:t>Got</w:t>
      </w:r>
      <w:proofErr w:type="spellEnd"/>
      <w:r>
        <w:t>,</w:t>
      </w:r>
      <w:r>
        <w:br/>
      </w:r>
      <w:proofErr w:type="spellStart"/>
      <w:r>
        <w:t>din</w:t>
      </w:r>
      <w:proofErr w:type="spellEnd"/>
      <w:r>
        <w:t xml:space="preserve"> Nam heißt Heere Zebaoth!</w:t>
      </w:r>
    </w:p>
    <w:p w14:paraId="17E6632C" w14:textId="77777777" w:rsidR="00E33FFD" w:rsidRDefault="00E33FFD" w:rsidP="00E33FFD">
      <w:pPr>
        <w:pStyle w:val="StandardWeb"/>
        <w:spacing w:before="0" w:beforeAutospacing="0" w:after="150" w:afterAutospacing="0"/>
      </w:pPr>
      <w:r>
        <w:t xml:space="preserve">Bis du </w:t>
      </w:r>
      <w:proofErr w:type="spellStart"/>
      <w:r>
        <w:t>hauptmann</w:t>
      </w:r>
      <w:proofErr w:type="spellEnd"/>
      <w:r>
        <w:t xml:space="preserve"> in </w:t>
      </w:r>
      <w:proofErr w:type="spellStart"/>
      <w:r>
        <w:t>disem</w:t>
      </w:r>
      <w:proofErr w:type="spellEnd"/>
      <w:r>
        <w:t xml:space="preserve"> </w:t>
      </w:r>
      <w:proofErr w:type="spellStart"/>
      <w:r>
        <w:t>stryt</w:t>
      </w:r>
      <w:proofErr w:type="spellEnd"/>
      <w:r>
        <w:t>,</w:t>
      </w:r>
      <w:r>
        <w:br/>
      </w:r>
      <w:proofErr w:type="spellStart"/>
      <w:r>
        <w:t>din</w:t>
      </w:r>
      <w:proofErr w:type="spellEnd"/>
      <w:r>
        <w:t xml:space="preserve"> </w:t>
      </w:r>
      <w:proofErr w:type="spellStart"/>
      <w:r>
        <w:t>sigrich</w:t>
      </w:r>
      <w:proofErr w:type="spellEnd"/>
      <w:r>
        <w:t xml:space="preserve"> </w:t>
      </w:r>
      <w:proofErr w:type="spellStart"/>
      <w:r>
        <w:t>hand</w:t>
      </w:r>
      <w:proofErr w:type="spellEnd"/>
      <w:r>
        <w:t xml:space="preserve"> </w:t>
      </w:r>
      <w:proofErr w:type="spellStart"/>
      <w:r>
        <w:t>helff</w:t>
      </w:r>
      <w:proofErr w:type="spellEnd"/>
      <w:r>
        <w:t xml:space="preserve"> uns </w:t>
      </w:r>
      <w:proofErr w:type="spellStart"/>
      <w:r>
        <w:t>by</w:t>
      </w:r>
      <w:proofErr w:type="spellEnd"/>
      <w:r>
        <w:t xml:space="preserve"> </w:t>
      </w:r>
      <w:proofErr w:type="spellStart"/>
      <w:r>
        <w:t>zyt</w:t>
      </w:r>
      <w:proofErr w:type="spellEnd"/>
      <w:r>
        <w:t>,</w:t>
      </w:r>
      <w:r>
        <w:br/>
        <w:t>Damit der find, wie groß er ist,</w:t>
      </w:r>
      <w:r>
        <w:br/>
        <w:t xml:space="preserve">muß sehen, das du </w:t>
      </w:r>
      <w:proofErr w:type="spellStart"/>
      <w:r>
        <w:t>stercker</w:t>
      </w:r>
      <w:proofErr w:type="spellEnd"/>
      <w:r>
        <w:t xml:space="preserve"> bist;</w:t>
      </w:r>
    </w:p>
    <w:p w14:paraId="7C77453B" w14:textId="77777777" w:rsidR="00E33FFD" w:rsidRDefault="00E33FFD" w:rsidP="00E33FFD">
      <w:pPr>
        <w:pStyle w:val="StandardWeb"/>
        <w:spacing w:before="0" w:beforeAutospacing="0" w:after="150" w:afterAutospacing="0"/>
      </w:pPr>
      <w:r>
        <w:t xml:space="preserve">Und wir in </w:t>
      </w:r>
      <w:proofErr w:type="spellStart"/>
      <w:r>
        <w:t>dinr</w:t>
      </w:r>
      <w:proofErr w:type="spellEnd"/>
      <w:r>
        <w:t xml:space="preserve"> </w:t>
      </w:r>
      <w:proofErr w:type="spellStart"/>
      <w:r>
        <w:t>krafft</w:t>
      </w:r>
      <w:proofErr w:type="spellEnd"/>
      <w:r>
        <w:t xml:space="preserve"> </w:t>
      </w:r>
      <w:proofErr w:type="spellStart"/>
      <w:r>
        <w:t>ligind</w:t>
      </w:r>
      <w:proofErr w:type="spellEnd"/>
      <w:r>
        <w:t xml:space="preserve"> ob,</w:t>
      </w:r>
      <w:r>
        <w:br/>
        <w:t xml:space="preserve">das </w:t>
      </w:r>
      <w:proofErr w:type="spellStart"/>
      <w:r>
        <w:t>wyt</w:t>
      </w:r>
      <w:proofErr w:type="spellEnd"/>
      <w:r>
        <w:t xml:space="preserve"> erschall </w:t>
      </w:r>
      <w:proofErr w:type="spellStart"/>
      <w:r>
        <w:t>din</w:t>
      </w:r>
      <w:proofErr w:type="spellEnd"/>
      <w:r>
        <w:t xml:space="preserve"> er und lob,</w:t>
      </w:r>
      <w:r>
        <w:br/>
        <w:t xml:space="preserve">Und all </w:t>
      </w:r>
      <w:proofErr w:type="spellStart"/>
      <w:r>
        <w:t>dis</w:t>
      </w:r>
      <w:proofErr w:type="spellEnd"/>
      <w:r>
        <w:t xml:space="preserve"> </w:t>
      </w:r>
      <w:proofErr w:type="spellStart"/>
      <w:r>
        <w:t>welt</w:t>
      </w:r>
      <w:proofErr w:type="spellEnd"/>
      <w:r>
        <w:t xml:space="preserve"> muß </w:t>
      </w:r>
      <w:proofErr w:type="spellStart"/>
      <w:r>
        <w:t>jn</w:t>
      </w:r>
      <w:proofErr w:type="spellEnd"/>
      <w:r>
        <w:t xml:space="preserve"> werden,</w:t>
      </w:r>
      <w:r>
        <w:br/>
      </w:r>
      <w:proofErr w:type="spellStart"/>
      <w:r>
        <w:t>daßd</w:t>
      </w:r>
      <w:proofErr w:type="spellEnd"/>
      <w:r>
        <w:t xml:space="preserve"> noch lebst und </w:t>
      </w:r>
      <w:proofErr w:type="spellStart"/>
      <w:r>
        <w:t>richst</w:t>
      </w:r>
      <w:proofErr w:type="spellEnd"/>
      <w:r>
        <w:t xml:space="preserve"> uff erden.</w:t>
      </w:r>
    </w:p>
    <w:p w14:paraId="39BA2F47" w14:textId="2BF3FC11" w:rsidR="00E33FFD" w:rsidRDefault="00E33FFD" w:rsidP="00E33FFD">
      <w:pPr>
        <w:pStyle w:val="berschrift3"/>
      </w:pPr>
      <w:r w:rsidRPr="00E33FFD">
        <w:t xml:space="preserve">Wie´s Gott gefällt, so </w:t>
      </w:r>
      <w:proofErr w:type="spellStart"/>
      <w:r w:rsidRPr="00E33FFD">
        <w:t>g´fällt´s</w:t>
      </w:r>
      <w:proofErr w:type="spellEnd"/>
    </w:p>
    <w:p w14:paraId="36B495BA" w14:textId="77777777" w:rsidR="00E33FFD" w:rsidRDefault="00E33FFD" w:rsidP="00E33FFD">
      <w:pPr>
        <w:pStyle w:val="StandardWeb"/>
        <w:spacing w:before="0" w:beforeAutospacing="0" w:after="150" w:afterAutospacing="0"/>
      </w:pPr>
      <w:r>
        <w:t xml:space="preserve">1. Wie´s Gott gefällt, so </w:t>
      </w:r>
      <w:proofErr w:type="spellStart"/>
      <w:r>
        <w:t>g’fällt’s</w:t>
      </w:r>
      <w:proofErr w:type="spellEnd"/>
      <w:r>
        <w:t xml:space="preserve"> mir auch,</w:t>
      </w:r>
      <w:r>
        <w:br/>
        <w:t>ich laß mich gar nicht irren.</w:t>
      </w:r>
      <w:r>
        <w:br/>
        <w:t>Ob mich zuzeiten beißt der Rauch</w:t>
      </w:r>
      <w:r>
        <w:br/>
        <w:t>und wenn sich schon verwirren</w:t>
      </w:r>
      <w:r>
        <w:br/>
        <w:t>all Sachen gar,</w:t>
      </w:r>
      <w:r>
        <w:br/>
        <w:t>weiß ich fürwahr:</w:t>
      </w:r>
      <w:r>
        <w:br/>
        <w:t xml:space="preserve">Gott </w:t>
      </w:r>
      <w:proofErr w:type="spellStart"/>
      <w:r>
        <w:t>richt´s</w:t>
      </w:r>
      <w:proofErr w:type="spellEnd"/>
      <w:r>
        <w:t xml:space="preserve"> an seinem Tage.</w:t>
      </w:r>
      <w:r>
        <w:br/>
        <w:t xml:space="preserve">Wie er´s will </w:t>
      </w:r>
      <w:proofErr w:type="spellStart"/>
      <w:r>
        <w:t>han</w:t>
      </w:r>
      <w:proofErr w:type="spellEnd"/>
      <w:r>
        <w:t>,</w:t>
      </w:r>
      <w:r>
        <w:br/>
        <w:t xml:space="preserve">muß ich </w:t>
      </w:r>
      <w:proofErr w:type="spellStart"/>
      <w:r>
        <w:t>bestahn</w:t>
      </w:r>
      <w:proofErr w:type="spellEnd"/>
      <w:r>
        <w:t>;</w:t>
      </w:r>
      <w:r>
        <w:br/>
        <w:t xml:space="preserve">soll´s sein, so sei´s – </w:t>
      </w:r>
      <w:proofErr w:type="spellStart"/>
      <w:r>
        <w:t>ohn</w:t>
      </w:r>
      <w:proofErr w:type="spellEnd"/>
      <w:r>
        <w:t xml:space="preserve"> Frage.</w:t>
      </w:r>
    </w:p>
    <w:p w14:paraId="48E0DFBB" w14:textId="77777777" w:rsidR="00E33FFD" w:rsidRDefault="00E33FFD" w:rsidP="00E33FFD">
      <w:pPr>
        <w:pStyle w:val="StandardWeb"/>
        <w:spacing w:before="0" w:beforeAutospacing="0" w:after="150" w:afterAutospacing="0"/>
      </w:pPr>
      <w:r>
        <w:t xml:space="preserve">2. Wie´s Gott gefällt, so </w:t>
      </w:r>
      <w:proofErr w:type="spellStart"/>
      <w:r>
        <w:t>nehm</w:t>
      </w:r>
      <w:proofErr w:type="spellEnd"/>
      <w:r>
        <w:t xml:space="preserve"> ich´s hin,</w:t>
      </w:r>
      <w:r>
        <w:br/>
        <w:t>das andre laß ich fahren.</w:t>
      </w:r>
      <w:r>
        <w:br/>
        <w:t>Was nicht soll sein, stell ich dahin.</w:t>
      </w:r>
      <w:r>
        <w:br/>
        <w:t>Gott will mich recht erfahren,</w:t>
      </w:r>
      <w:r>
        <w:br/>
        <w:t>ob ich auch will</w:t>
      </w:r>
      <w:r>
        <w:br/>
        <w:t>ihm halten still;</w:t>
      </w:r>
      <w:r>
        <w:br/>
        <w:t>wird doch wohl Gnad bescheren.</w:t>
      </w:r>
      <w:r>
        <w:br/>
        <w:t xml:space="preserve">Dran </w:t>
      </w:r>
      <w:proofErr w:type="spellStart"/>
      <w:r>
        <w:t>zweifl</w:t>
      </w:r>
      <w:proofErr w:type="spellEnd"/>
      <w:r>
        <w:t>‘ ich nicht;</w:t>
      </w:r>
      <w:r>
        <w:br/>
        <w:t>soll´s sein (</w:t>
      </w:r>
      <w:proofErr w:type="spellStart"/>
      <w:r>
        <w:t>sprech</w:t>
      </w:r>
      <w:proofErr w:type="spellEnd"/>
      <w:r>
        <w:t xml:space="preserve"> ich),</w:t>
      </w:r>
      <w:r>
        <w:br/>
        <w:t>so sei´s; dem kann nichts wehren.</w:t>
      </w:r>
    </w:p>
    <w:p w14:paraId="75F3D6A2" w14:textId="77777777" w:rsidR="00E33FFD" w:rsidRDefault="00E33FFD" w:rsidP="00E33FFD">
      <w:pPr>
        <w:pStyle w:val="StandardWeb"/>
        <w:spacing w:before="0" w:beforeAutospacing="0" w:after="150" w:afterAutospacing="0"/>
      </w:pPr>
      <w:r>
        <w:t>3. Wie´s Gott gefällt, laß ich´s geschehn,</w:t>
      </w:r>
      <w:r>
        <w:br/>
        <w:t>ich will mich drein ergeben;</w:t>
      </w:r>
      <w:r>
        <w:br/>
        <w:t xml:space="preserve">wollt ich </w:t>
      </w:r>
      <w:proofErr w:type="spellStart"/>
      <w:r>
        <w:t>seim</w:t>
      </w:r>
      <w:proofErr w:type="spellEnd"/>
      <w:r>
        <w:t xml:space="preserve"> Willen widerstehn,</w:t>
      </w:r>
      <w:r>
        <w:br/>
        <w:t>umsonst wär all mein Streben,</w:t>
      </w:r>
      <w:r>
        <w:br/>
        <w:t>dieweil fürwahr</w:t>
      </w:r>
      <w:r>
        <w:br/>
        <w:t>all Tag und Jahr</w:t>
      </w:r>
      <w:r>
        <w:br/>
        <w:t xml:space="preserve">bei Gott sind </w:t>
      </w:r>
      <w:proofErr w:type="spellStart"/>
      <w:r>
        <w:t>ausgezählet</w:t>
      </w:r>
      <w:proofErr w:type="spellEnd"/>
      <w:r>
        <w:t>.</w:t>
      </w:r>
      <w:r>
        <w:br/>
        <w:t>Ich schick mich drein; geschieht´s, soll´s sein;</w:t>
      </w:r>
      <w:r>
        <w:br/>
        <w:t>so sei´s bei mir erwählet.</w:t>
      </w:r>
    </w:p>
    <w:p w14:paraId="267DEC8E" w14:textId="77777777" w:rsidR="00E33FFD" w:rsidRDefault="00E33FFD" w:rsidP="00E33FFD">
      <w:pPr>
        <w:pStyle w:val="StandardWeb"/>
        <w:spacing w:before="0" w:beforeAutospacing="0" w:after="150" w:afterAutospacing="0"/>
      </w:pPr>
      <w:r>
        <w:t xml:space="preserve">4. Wie´s Gott gefällt, so mag´s </w:t>
      </w:r>
      <w:proofErr w:type="spellStart"/>
      <w:r>
        <w:t>ergehn</w:t>
      </w:r>
      <w:proofErr w:type="spellEnd"/>
      <w:r>
        <w:br/>
        <w:t>in Lieb und auch im Leide;</w:t>
      </w:r>
      <w:r>
        <w:br/>
        <w:t>dahin laß ich die Sachen stehn,</w:t>
      </w:r>
      <w:r>
        <w:br/>
        <w:t>daß sie mir sollen beide</w:t>
      </w:r>
      <w:r>
        <w:br/>
        <w:t>gefallen wohl;</w:t>
      </w:r>
      <w:r>
        <w:br/>
        <w:t>darum mich soll</w:t>
      </w:r>
      <w:r>
        <w:br/>
        <w:t>Ja oder Nein nicht schrecken.</w:t>
      </w:r>
      <w:r>
        <w:br/>
        <w:t>Schwarz oder weiß,</w:t>
      </w:r>
      <w:r>
        <w:br/>
        <w:t>soll´s sein, so sei´s!</w:t>
      </w:r>
      <w:r>
        <w:br/>
        <w:t>Dann wird Gott Gnad erwecken.</w:t>
      </w:r>
    </w:p>
    <w:p w14:paraId="47E8C60C" w14:textId="77777777" w:rsidR="00E33FFD" w:rsidRDefault="00E33FFD" w:rsidP="00E33FFD">
      <w:pPr>
        <w:pStyle w:val="StandardWeb"/>
        <w:spacing w:before="0" w:beforeAutospacing="0" w:after="150" w:afterAutospacing="0"/>
      </w:pPr>
      <w:r>
        <w:t>5. Wie´s Gott gefällt, da läuft´s hinaus,</w:t>
      </w:r>
      <w:r>
        <w:br/>
        <w:t>drob laß ich´s Vöglein sorgen;</w:t>
      </w:r>
      <w:r>
        <w:br/>
        <w:t>kommt mir das Glück nicht heut ins Haus,</w:t>
      </w:r>
      <w:r>
        <w:br/>
        <w:t>so wart ich fein auf morgen.</w:t>
      </w:r>
      <w:r>
        <w:br/>
        <w:t>Was mir beschert,</w:t>
      </w:r>
      <w:r>
        <w:br/>
        <w:t>bleibt unverwehrt,</w:t>
      </w:r>
      <w:r>
        <w:br/>
        <w:t>ob sich´s schon tut verziehen;</w:t>
      </w:r>
      <w:r>
        <w:br/>
        <w:t>mich nicht drum reiß.</w:t>
      </w:r>
      <w:r>
        <w:br/>
        <w:t>Soll´s sein, so sei´s!</w:t>
      </w:r>
      <w:r>
        <w:br/>
        <w:t>Will´s Gott, kommt´s ohne Mühen.</w:t>
      </w:r>
    </w:p>
    <w:p w14:paraId="4802989E" w14:textId="77777777" w:rsidR="00E33FFD" w:rsidRDefault="00E33FFD" w:rsidP="00E33FFD">
      <w:pPr>
        <w:pStyle w:val="StandardWeb"/>
        <w:spacing w:before="0" w:beforeAutospacing="0" w:after="150" w:afterAutospacing="0"/>
      </w:pPr>
      <w:r>
        <w:t>6. Wie´s Gott gefällt, nichts weiter will</w:t>
      </w:r>
      <w:r>
        <w:br/>
        <w:t>von Gott ich sonst begehren;</w:t>
      </w:r>
      <w:r>
        <w:br/>
        <w:t>Gott hat gestellet mir ein Ziel,</w:t>
      </w:r>
      <w:r>
        <w:br/>
        <w:t>so lang wird müssen währen</w:t>
      </w:r>
      <w:r>
        <w:br/>
        <w:t>das Leben mein.</w:t>
      </w:r>
      <w:r>
        <w:br/>
        <w:t xml:space="preserve">Ich </w:t>
      </w:r>
      <w:proofErr w:type="spellStart"/>
      <w:r>
        <w:t>geb</w:t>
      </w:r>
      <w:proofErr w:type="spellEnd"/>
      <w:r>
        <w:t xml:space="preserve"> mich drein;</w:t>
      </w:r>
      <w:r>
        <w:br/>
        <w:t>auf guten Grund will bauen</w:t>
      </w:r>
      <w:r>
        <w:br/>
        <w:t>und nicht auf Eis.</w:t>
      </w:r>
      <w:r>
        <w:br/>
        <w:t>Soll´s sein, so sei´s!</w:t>
      </w:r>
      <w:r>
        <w:br/>
        <w:t>Will Gott allein vertrauen.</w:t>
      </w:r>
    </w:p>
    <w:p w14:paraId="26A5D292" w14:textId="77777777" w:rsidR="00E33FFD" w:rsidRDefault="00E33FFD" w:rsidP="00E33FFD">
      <w:pPr>
        <w:pStyle w:val="StandardWeb"/>
        <w:spacing w:before="0" w:beforeAutospacing="0" w:after="150" w:afterAutospacing="0"/>
      </w:pPr>
      <w:r>
        <w:t xml:space="preserve">7. Wie´s Gott gefällt, so </w:t>
      </w:r>
      <w:proofErr w:type="spellStart"/>
      <w:r>
        <w:t>nehm</w:t>
      </w:r>
      <w:proofErr w:type="spellEnd"/>
      <w:r>
        <w:t xml:space="preserve"> ich´s an,</w:t>
      </w:r>
      <w:r>
        <w:br/>
        <w:t>will um Geduld ihn bitten.</w:t>
      </w:r>
      <w:r>
        <w:br/>
        <w:t>Gott ist allein, der helfen kann;</w:t>
      </w:r>
      <w:r>
        <w:br/>
        <w:t>und wenn ich schon wär mitten</w:t>
      </w:r>
      <w:r>
        <w:br/>
        <w:t>in Angst und Not,</w:t>
      </w:r>
      <w:r>
        <w:br/>
      </w:r>
      <w:proofErr w:type="spellStart"/>
      <w:r>
        <w:t>läg</w:t>
      </w:r>
      <w:proofErr w:type="spellEnd"/>
      <w:r>
        <w:t xml:space="preserve"> gar am Tod,</w:t>
      </w:r>
      <w:r>
        <w:br/>
        <w:t>so wird er mich wohl retten</w:t>
      </w:r>
      <w:r>
        <w:br/>
      </w:r>
      <w:proofErr w:type="spellStart"/>
      <w:r>
        <w:t>g’waltigerweis</w:t>
      </w:r>
      <w:proofErr w:type="spellEnd"/>
      <w:r>
        <w:t>.</w:t>
      </w:r>
      <w:r>
        <w:br/>
        <w:t>Soll´s sein, so sei´s!</w:t>
      </w:r>
      <w:r>
        <w:br/>
        <w:t xml:space="preserve">ich </w:t>
      </w:r>
      <w:proofErr w:type="spellStart"/>
      <w:r>
        <w:t>g’winn´s</w:t>
      </w:r>
      <w:proofErr w:type="spellEnd"/>
      <w:r>
        <w:t>; wer nun wollt wetten!</w:t>
      </w:r>
    </w:p>
    <w:p w14:paraId="0959A646" w14:textId="677A9989" w:rsidR="00E33FFD" w:rsidRDefault="00E33FFD" w:rsidP="00E33FFD">
      <w:pPr>
        <w:pStyle w:val="berschrift3"/>
      </w:pPr>
      <w:r w:rsidRPr="00E33FFD">
        <w:t xml:space="preserve">Ein </w:t>
      </w:r>
      <w:proofErr w:type="spellStart"/>
      <w:r w:rsidRPr="00E33FFD">
        <w:t>tütsch</w:t>
      </w:r>
      <w:proofErr w:type="spellEnd"/>
      <w:r w:rsidRPr="00E33FFD">
        <w:t xml:space="preserve"> Veni </w:t>
      </w:r>
      <w:proofErr w:type="spellStart"/>
      <w:r w:rsidRPr="00E33FFD">
        <w:t>sancte</w:t>
      </w:r>
      <w:proofErr w:type="spellEnd"/>
      <w:r w:rsidRPr="00E33FFD">
        <w:t xml:space="preserve"> für die </w:t>
      </w:r>
      <w:proofErr w:type="spellStart"/>
      <w:r w:rsidRPr="00E33FFD">
        <w:t>kinder</w:t>
      </w:r>
      <w:proofErr w:type="spellEnd"/>
      <w:r w:rsidRPr="00E33FFD">
        <w:t>.</w:t>
      </w:r>
    </w:p>
    <w:p w14:paraId="4F4C8679" w14:textId="77777777" w:rsidR="00E33FFD" w:rsidRDefault="00E33FFD" w:rsidP="00E33FFD">
      <w:pPr>
        <w:pStyle w:val="StandardWeb"/>
        <w:spacing w:before="0" w:beforeAutospacing="0" w:after="150" w:afterAutospacing="0"/>
      </w:pPr>
      <w:proofErr w:type="spellStart"/>
      <w:r>
        <w:t>KUmb</w:t>
      </w:r>
      <w:proofErr w:type="spellEnd"/>
      <w:r>
        <w:t xml:space="preserve"> mit </w:t>
      </w:r>
      <w:proofErr w:type="spellStart"/>
      <w:r>
        <w:t>güte</w:t>
      </w:r>
      <w:proofErr w:type="spellEnd"/>
      <w:r>
        <w:t>, Heiliger geist!</w:t>
      </w:r>
      <w:r>
        <w:br/>
        <w:t xml:space="preserve">Füll unser </w:t>
      </w:r>
      <w:proofErr w:type="spellStart"/>
      <w:r>
        <w:t>gmüte</w:t>
      </w:r>
      <w:proofErr w:type="spellEnd"/>
      <w:r>
        <w:t xml:space="preserve"> mit </w:t>
      </w:r>
      <w:proofErr w:type="spellStart"/>
      <w:r>
        <w:t>glouben</w:t>
      </w:r>
      <w:proofErr w:type="spellEnd"/>
      <w:r>
        <w:t xml:space="preserve"> allermeist!</w:t>
      </w:r>
      <w:r>
        <w:br/>
        <w:t xml:space="preserve">Die </w:t>
      </w:r>
      <w:proofErr w:type="spellStart"/>
      <w:r>
        <w:t>erbsünd</w:t>
      </w:r>
      <w:proofErr w:type="spellEnd"/>
      <w:r>
        <w:t xml:space="preserve"> uns verwundt: mache </w:t>
      </w:r>
      <w:proofErr w:type="spellStart"/>
      <w:r>
        <w:t>kundt</w:t>
      </w:r>
      <w:proofErr w:type="spellEnd"/>
      <w:r>
        <w:br/>
        <w:t xml:space="preserve">im </w:t>
      </w:r>
      <w:proofErr w:type="spellStart"/>
      <w:r>
        <w:t>touff</w:t>
      </w:r>
      <w:proofErr w:type="spellEnd"/>
      <w:r>
        <w:t xml:space="preserve"> </w:t>
      </w:r>
      <w:proofErr w:type="spellStart"/>
      <w:r>
        <w:t>versprochnen</w:t>
      </w:r>
      <w:proofErr w:type="spellEnd"/>
      <w:r>
        <w:t xml:space="preserve"> </w:t>
      </w:r>
      <w:proofErr w:type="spellStart"/>
      <w:r>
        <w:t>pundt</w:t>
      </w:r>
      <w:proofErr w:type="spellEnd"/>
      <w:r>
        <w:t>!</w:t>
      </w:r>
      <w:r>
        <w:br/>
        <w:t xml:space="preserve">die </w:t>
      </w:r>
      <w:proofErr w:type="spellStart"/>
      <w:r>
        <w:t>nüwe</w:t>
      </w:r>
      <w:proofErr w:type="spellEnd"/>
      <w:r>
        <w:t xml:space="preserve"> </w:t>
      </w:r>
      <w:proofErr w:type="spellStart"/>
      <w:r>
        <w:t>burt</w:t>
      </w:r>
      <w:proofErr w:type="spellEnd"/>
      <w:r>
        <w:t xml:space="preserve"> uns </w:t>
      </w:r>
      <w:proofErr w:type="spellStart"/>
      <w:r>
        <w:t>bkere</w:t>
      </w:r>
      <w:proofErr w:type="spellEnd"/>
      <w:r>
        <w:t>,</w:t>
      </w:r>
      <w:r>
        <w:br/>
      </w:r>
      <w:proofErr w:type="spellStart"/>
      <w:r>
        <w:t>ernere</w:t>
      </w:r>
      <w:proofErr w:type="spellEnd"/>
      <w:r>
        <w:t xml:space="preserve"> und </w:t>
      </w:r>
      <w:proofErr w:type="spellStart"/>
      <w:r>
        <w:t>lere</w:t>
      </w:r>
      <w:proofErr w:type="spellEnd"/>
      <w:r>
        <w:br/>
        <w:t>Jesum Christ recht erkennen,</w:t>
      </w:r>
      <w:r>
        <w:br/>
        <w:t xml:space="preserve">den </w:t>
      </w:r>
      <w:proofErr w:type="spellStart"/>
      <w:r>
        <w:t>vatter</w:t>
      </w:r>
      <w:proofErr w:type="spellEnd"/>
      <w:r>
        <w:t xml:space="preserve"> mit </w:t>
      </w:r>
      <w:proofErr w:type="spellStart"/>
      <w:r>
        <w:t>glouben</w:t>
      </w:r>
      <w:proofErr w:type="spellEnd"/>
      <w:r>
        <w:t xml:space="preserve"> nennen,</w:t>
      </w:r>
      <w:r>
        <w:br/>
      </w:r>
      <w:proofErr w:type="spellStart"/>
      <w:r>
        <w:t>sunst</w:t>
      </w:r>
      <w:proofErr w:type="spellEnd"/>
      <w:r>
        <w:t xml:space="preserve"> wir Adams </w:t>
      </w:r>
      <w:proofErr w:type="spellStart"/>
      <w:r>
        <w:t>kind</w:t>
      </w:r>
      <w:proofErr w:type="spellEnd"/>
      <w:r>
        <w:t xml:space="preserve"> verloren sind.</w:t>
      </w:r>
    </w:p>
    <w:p w14:paraId="45CFAEE4" w14:textId="77777777" w:rsidR="00E33FFD" w:rsidRDefault="00E33FFD" w:rsidP="00E33FFD">
      <w:pPr>
        <w:pStyle w:val="StandardWeb"/>
        <w:spacing w:before="0" w:beforeAutospacing="0" w:after="150" w:afterAutospacing="0"/>
      </w:pPr>
      <w:proofErr w:type="spellStart"/>
      <w:r>
        <w:t>Kumb</w:t>
      </w:r>
      <w:proofErr w:type="spellEnd"/>
      <w:r>
        <w:t xml:space="preserve"> mit </w:t>
      </w:r>
      <w:proofErr w:type="spellStart"/>
      <w:r>
        <w:t>wyßheit</w:t>
      </w:r>
      <w:proofErr w:type="spellEnd"/>
      <w:r>
        <w:t>, Heiliger geist!</w:t>
      </w:r>
      <w:r>
        <w:br/>
        <w:t xml:space="preserve">Brenn </w:t>
      </w:r>
      <w:proofErr w:type="spellStart"/>
      <w:r>
        <w:t>uß</w:t>
      </w:r>
      <w:proofErr w:type="spellEnd"/>
      <w:r>
        <w:t xml:space="preserve"> all </w:t>
      </w:r>
      <w:proofErr w:type="spellStart"/>
      <w:r>
        <w:t>thorheit</w:t>
      </w:r>
      <w:proofErr w:type="spellEnd"/>
      <w:r>
        <w:t xml:space="preserve"> mit </w:t>
      </w:r>
      <w:proofErr w:type="spellStart"/>
      <w:r>
        <w:t>dines</w:t>
      </w:r>
      <w:proofErr w:type="spellEnd"/>
      <w:r>
        <w:t xml:space="preserve"> </w:t>
      </w:r>
      <w:proofErr w:type="spellStart"/>
      <w:r>
        <w:t>fhüres</w:t>
      </w:r>
      <w:proofErr w:type="spellEnd"/>
      <w:r>
        <w:t xml:space="preserve"> </w:t>
      </w:r>
      <w:proofErr w:type="spellStart"/>
      <w:r>
        <w:t>gneist</w:t>
      </w:r>
      <w:proofErr w:type="spellEnd"/>
      <w:r>
        <w:t>!</w:t>
      </w:r>
      <w:r>
        <w:br/>
        <w:t xml:space="preserve">Gib </w:t>
      </w:r>
      <w:proofErr w:type="spellStart"/>
      <w:r>
        <w:t>glernigs</w:t>
      </w:r>
      <w:proofErr w:type="spellEnd"/>
      <w:r>
        <w:t xml:space="preserve"> </w:t>
      </w:r>
      <w:proofErr w:type="spellStart"/>
      <w:r>
        <w:t>hertz</w:t>
      </w:r>
      <w:proofErr w:type="spellEnd"/>
      <w:r>
        <w:t xml:space="preserve"> zur </w:t>
      </w:r>
      <w:proofErr w:type="spellStart"/>
      <w:r>
        <w:t>kunst</w:t>
      </w:r>
      <w:proofErr w:type="spellEnd"/>
      <w:r>
        <w:t xml:space="preserve"> mit </w:t>
      </w:r>
      <w:proofErr w:type="spellStart"/>
      <w:r>
        <w:t>brunst</w:t>
      </w:r>
      <w:proofErr w:type="spellEnd"/>
      <w:r>
        <w:t>,</w:t>
      </w:r>
      <w:r>
        <w:br/>
        <w:t xml:space="preserve">vor Gott und </w:t>
      </w:r>
      <w:proofErr w:type="spellStart"/>
      <w:r>
        <w:t>menschen</w:t>
      </w:r>
      <w:proofErr w:type="spellEnd"/>
      <w:r>
        <w:t xml:space="preserve"> </w:t>
      </w:r>
      <w:proofErr w:type="spellStart"/>
      <w:r>
        <w:t>gunst</w:t>
      </w:r>
      <w:proofErr w:type="spellEnd"/>
      <w:r>
        <w:t>,</w:t>
      </w:r>
      <w:r>
        <w:br/>
        <w:t xml:space="preserve">und das wir zieren </w:t>
      </w:r>
      <w:proofErr w:type="spellStart"/>
      <w:r>
        <w:t>mögind</w:t>
      </w:r>
      <w:proofErr w:type="spellEnd"/>
      <w:r>
        <w:br/>
        <w:t xml:space="preserve">die </w:t>
      </w:r>
      <w:proofErr w:type="spellStart"/>
      <w:r>
        <w:t>jugend</w:t>
      </w:r>
      <w:proofErr w:type="spellEnd"/>
      <w:r>
        <w:t xml:space="preserve"> mit </w:t>
      </w:r>
      <w:proofErr w:type="spellStart"/>
      <w:r>
        <w:t>tugend</w:t>
      </w:r>
      <w:proofErr w:type="spellEnd"/>
      <w:r>
        <w:t>,</w:t>
      </w:r>
      <w:r>
        <w:br/>
      </w:r>
      <w:proofErr w:type="spellStart"/>
      <w:r>
        <w:t>liebind</w:t>
      </w:r>
      <w:proofErr w:type="spellEnd"/>
      <w:r>
        <w:t xml:space="preserve"> die uns </w:t>
      </w:r>
      <w:proofErr w:type="spellStart"/>
      <w:r>
        <w:t>guts</w:t>
      </w:r>
      <w:proofErr w:type="spellEnd"/>
      <w:r>
        <w:t xml:space="preserve"> leerend,</w:t>
      </w:r>
      <w:r>
        <w:br/>
      </w:r>
      <w:proofErr w:type="spellStart"/>
      <w:r>
        <w:t>straaffend</w:t>
      </w:r>
      <w:proofErr w:type="spellEnd"/>
      <w:r>
        <w:t xml:space="preserve"> </w:t>
      </w:r>
      <w:proofErr w:type="spellStart"/>
      <w:r>
        <w:t>unnd</w:t>
      </w:r>
      <w:proofErr w:type="spellEnd"/>
      <w:r>
        <w:t xml:space="preserve"> alles </w:t>
      </w:r>
      <w:proofErr w:type="spellStart"/>
      <w:r>
        <w:t>böß</w:t>
      </w:r>
      <w:proofErr w:type="spellEnd"/>
      <w:r>
        <w:t xml:space="preserve"> </w:t>
      </w:r>
      <w:proofErr w:type="spellStart"/>
      <w:r>
        <w:t>weerend</w:t>
      </w:r>
      <w:proofErr w:type="spellEnd"/>
      <w:r>
        <w:t>!</w:t>
      </w:r>
      <w:r>
        <w:br/>
        <w:t xml:space="preserve">setz uns zu </w:t>
      </w:r>
      <w:proofErr w:type="spellStart"/>
      <w:r>
        <w:t>hut</w:t>
      </w:r>
      <w:proofErr w:type="spellEnd"/>
      <w:r>
        <w:t xml:space="preserve"> die </w:t>
      </w:r>
      <w:proofErr w:type="spellStart"/>
      <w:r>
        <w:t>engel</w:t>
      </w:r>
      <w:proofErr w:type="spellEnd"/>
      <w:r>
        <w:t xml:space="preserve"> gut!</w:t>
      </w:r>
    </w:p>
    <w:p w14:paraId="4B753FFD" w14:textId="0A64454E" w:rsidR="00E33FFD" w:rsidRDefault="00E33FFD" w:rsidP="00E33FFD">
      <w:pPr>
        <w:pStyle w:val="StandardWeb"/>
        <w:spacing w:before="0" w:beforeAutospacing="0" w:after="150" w:afterAutospacing="0"/>
      </w:pPr>
      <w:proofErr w:type="spellStart"/>
      <w:r>
        <w:t>Kumb</w:t>
      </w:r>
      <w:proofErr w:type="spellEnd"/>
      <w:r>
        <w:t xml:space="preserve"> mit </w:t>
      </w:r>
      <w:proofErr w:type="spellStart"/>
      <w:r>
        <w:t>stercke</w:t>
      </w:r>
      <w:proofErr w:type="spellEnd"/>
      <w:r>
        <w:t>, Heiliger geist!</w:t>
      </w:r>
      <w:r>
        <w:br/>
        <w:t xml:space="preserve">Erzeig </w:t>
      </w:r>
      <w:proofErr w:type="spellStart"/>
      <w:r>
        <w:t>din</w:t>
      </w:r>
      <w:proofErr w:type="spellEnd"/>
      <w:r>
        <w:t xml:space="preserve"> </w:t>
      </w:r>
      <w:proofErr w:type="spellStart"/>
      <w:r>
        <w:t>wercke</w:t>
      </w:r>
      <w:proofErr w:type="spellEnd"/>
      <w:r>
        <w:t xml:space="preserve">, </w:t>
      </w:r>
      <w:proofErr w:type="spellStart"/>
      <w:r>
        <w:t>versprochne</w:t>
      </w:r>
      <w:proofErr w:type="spellEnd"/>
      <w:r>
        <w:t xml:space="preserve"> </w:t>
      </w:r>
      <w:proofErr w:type="spellStart"/>
      <w:r>
        <w:t>gnad</w:t>
      </w:r>
      <w:proofErr w:type="spellEnd"/>
      <w:r>
        <w:t xml:space="preserve"> uns </w:t>
      </w:r>
      <w:proofErr w:type="spellStart"/>
      <w:r>
        <w:t>leist</w:t>
      </w:r>
      <w:proofErr w:type="spellEnd"/>
      <w:r>
        <w:t>!</w:t>
      </w:r>
      <w:r>
        <w:br/>
      </w:r>
      <w:proofErr w:type="spellStart"/>
      <w:r>
        <w:t>Nimb</w:t>
      </w:r>
      <w:proofErr w:type="spellEnd"/>
      <w:r>
        <w:t xml:space="preserve"> unserm </w:t>
      </w:r>
      <w:proofErr w:type="spellStart"/>
      <w:r>
        <w:t>fleisch</w:t>
      </w:r>
      <w:proofErr w:type="spellEnd"/>
      <w:r>
        <w:t xml:space="preserve"> </w:t>
      </w:r>
      <w:proofErr w:type="spellStart"/>
      <w:r>
        <w:t>unnd</w:t>
      </w:r>
      <w:proofErr w:type="spellEnd"/>
      <w:r>
        <w:t xml:space="preserve"> </w:t>
      </w:r>
      <w:proofErr w:type="spellStart"/>
      <w:r>
        <w:t>blut</w:t>
      </w:r>
      <w:proofErr w:type="spellEnd"/>
      <w:r>
        <w:t xml:space="preserve"> sin </w:t>
      </w:r>
      <w:proofErr w:type="spellStart"/>
      <w:r>
        <w:t>wut</w:t>
      </w:r>
      <w:proofErr w:type="spellEnd"/>
      <w:r>
        <w:t>,</w:t>
      </w:r>
      <w:r>
        <w:br/>
        <w:t xml:space="preserve">gib recht </w:t>
      </w:r>
      <w:proofErr w:type="spellStart"/>
      <w:r>
        <w:t>hertz</w:t>
      </w:r>
      <w:proofErr w:type="spellEnd"/>
      <w:r>
        <w:t xml:space="preserve">, sinn und </w:t>
      </w:r>
      <w:proofErr w:type="spellStart"/>
      <w:r>
        <w:t>mut</w:t>
      </w:r>
      <w:proofErr w:type="spellEnd"/>
      <w:r>
        <w:t>,</w:t>
      </w:r>
      <w:r>
        <w:br/>
      </w:r>
      <w:proofErr w:type="spellStart"/>
      <w:r>
        <w:t>biß</w:t>
      </w:r>
      <w:proofErr w:type="spellEnd"/>
      <w:r>
        <w:t xml:space="preserve"> unserm zarten alter</w:t>
      </w:r>
      <w:r>
        <w:br/>
        <w:t xml:space="preserve">ein </w:t>
      </w:r>
      <w:proofErr w:type="spellStart"/>
      <w:r>
        <w:t>bhalter</w:t>
      </w:r>
      <w:proofErr w:type="spellEnd"/>
      <w:r>
        <w:t xml:space="preserve">, </w:t>
      </w:r>
      <w:proofErr w:type="spellStart"/>
      <w:r>
        <w:t>verwalter</w:t>
      </w:r>
      <w:proofErr w:type="spellEnd"/>
      <w:r>
        <w:t>,</w:t>
      </w:r>
      <w:r>
        <w:br/>
        <w:t xml:space="preserve">das wir uns Gott </w:t>
      </w:r>
      <w:proofErr w:type="spellStart"/>
      <w:r>
        <w:t>ergebind</w:t>
      </w:r>
      <w:proofErr w:type="spellEnd"/>
      <w:r>
        <w:t>,</w:t>
      </w:r>
      <w:r>
        <w:br/>
        <w:t xml:space="preserve">in </w:t>
      </w:r>
      <w:proofErr w:type="spellStart"/>
      <w:r>
        <w:t>zucht</w:t>
      </w:r>
      <w:proofErr w:type="spellEnd"/>
      <w:r>
        <w:t xml:space="preserve"> und </w:t>
      </w:r>
      <w:proofErr w:type="spellStart"/>
      <w:r>
        <w:t>ghorsam</w:t>
      </w:r>
      <w:proofErr w:type="spellEnd"/>
      <w:r>
        <w:t xml:space="preserve"> </w:t>
      </w:r>
      <w:proofErr w:type="spellStart"/>
      <w:r>
        <w:t>läbind</w:t>
      </w:r>
      <w:proofErr w:type="spellEnd"/>
      <w:r>
        <w:t>!</w:t>
      </w:r>
      <w:r>
        <w:br/>
        <w:t xml:space="preserve">gib hie </w:t>
      </w:r>
      <w:proofErr w:type="spellStart"/>
      <w:r>
        <w:t>frombkeit</w:t>
      </w:r>
      <w:proofErr w:type="spellEnd"/>
      <w:r>
        <w:t xml:space="preserve">, </w:t>
      </w:r>
      <w:proofErr w:type="spellStart"/>
      <w:r>
        <w:t>dört</w:t>
      </w:r>
      <w:proofErr w:type="spellEnd"/>
      <w:r>
        <w:t xml:space="preserve"> </w:t>
      </w:r>
      <w:proofErr w:type="spellStart"/>
      <w:r>
        <w:t>säligkeit</w:t>
      </w:r>
      <w:proofErr w:type="spellEnd"/>
      <w:r>
        <w:t>!</w:t>
      </w:r>
    </w:p>
    <w:p w14:paraId="43C36779" w14:textId="3A657841" w:rsidR="00E33FFD" w:rsidRDefault="00E33FFD">
      <w:pPr>
        <w:spacing w:after="0" w:line="240" w:lineRule="auto"/>
        <w:rPr>
          <w:rFonts w:eastAsia="Times New Roman"/>
          <w:szCs w:val="24"/>
          <w:lang w:eastAsia="de-DE"/>
        </w:rPr>
      </w:pPr>
      <w:r>
        <w:br w:type="page"/>
      </w:r>
    </w:p>
    <w:p w14:paraId="66CC4CBF" w14:textId="58EEAC45" w:rsidR="00E33FFD" w:rsidRDefault="00E33FFD" w:rsidP="00E33FFD">
      <w:pPr>
        <w:pStyle w:val="berschrift2"/>
        <w:rPr>
          <w:lang w:eastAsia="de-DE"/>
        </w:rPr>
      </w:pPr>
      <w:r>
        <w:rPr>
          <w:lang w:eastAsia="de-DE"/>
        </w:rPr>
        <w:t>Briefe</w:t>
      </w:r>
    </w:p>
    <w:p w14:paraId="061C4C1B" w14:textId="77777777" w:rsidR="00890A24" w:rsidRDefault="00890A24" w:rsidP="00890A24">
      <w:pPr>
        <w:pStyle w:val="berschrift3"/>
        <w:rPr>
          <w:b/>
          <w:bCs/>
        </w:rPr>
      </w:pPr>
      <w:r>
        <w:rPr>
          <w:b/>
          <w:bCs/>
        </w:rPr>
        <w:t>A</w:t>
      </w:r>
      <w:r w:rsidRPr="00890A24">
        <w:t>n seinen Bruder Thomas 25.7.1522</w:t>
      </w:r>
    </w:p>
    <w:p w14:paraId="06A053DF" w14:textId="77777777" w:rsidR="00890A24" w:rsidRDefault="00890A24" w:rsidP="00890A24">
      <w:pPr>
        <w:pStyle w:val="StandardWeb"/>
        <w:spacing w:before="0" w:beforeAutospacing="0" w:after="150" w:afterAutospacing="0"/>
      </w:pPr>
      <w:r>
        <w:t xml:space="preserve">„Vor allen Dingen sei dir kund gethan, daß ich unlängst (nemlich am 8. Juli) aus unserem Alpirsbach, wo ich nur </w:t>
      </w:r>
      <w:proofErr w:type="spellStart"/>
      <w:r>
        <w:t>allzulang</w:t>
      </w:r>
      <w:proofErr w:type="spellEnd"/>
      <w:r>
        <w:t xml:space="preserve"> gleich einem Kinde unter den Elementen der Welt diente, zu einer gemeinsamen und zugleich freieren christlichen Lebensweise unter dem Schutz Christi zurückgekehrt bin. Wohl eine kühne That, um welche mich Viele ins Angesicht schelten werden, aber die mir gleichwohl kein Gutgesinnter (wenn er nur die näheren Umstände genau kennt) übel auslegen mag. Denn was sollte ich thun? Der Abt war sehr böse auf mich, deßgleichen auch einige </w:t>
      </w:r>
      <w:proofErr w:type="spellStart"/>
      <w:r>
        <w:t>Conventsbrüder</w:t>
      </w:r>
      <w:proofErr w:type="spellEnd"/>
      <w:r>
        <w:t xml:space="preserve">. Dann, um die übrigen Plackereien, denen ich fortwährend bloßgestellt war, mit Stillschweigen zu übergehen – in Betreff ihrer konnte ich ja hoffen, daß sie bald ihr Ende erreichen werden, oder sie mit ungebeugtem Muthe ertragen -: verboten war mir die fromme Beschäftigung mit jenen Schriften, welche mein in römischen Verordnungen ausgehungertes und vertrocknetes Herz allein tränken und stärken konnten, verboten war mir die Predigt vor dem armen Volke, durch welche ich dasselbe aus dem Rachen der gierigen Wölfe mit aller Macht zu entreißen versuchte; verboten war mir die Vorlesung, durch welche ich die Brüder unter den Mönchen von Menschensatzungen abzubringen und für die wahrhaft christliche Freiheit zu gewinnen gewohnt war; verboten war, um es kurz zu sagen, Christus selbst, der nirgends heller wiederstrahlt, nirgends gnädiger uns anblickt, als in jenem von ihm uns aus dem Himmel hernieder gebrachten Gotteswort: solche mehr als gottlästernde Gotteslästerungen konnte, ja durfte mein Herz nicht länger ertragen. Der Abt bewies sich mir bereits um Luthers willen überaus feindlich. Schon war der Name Luthers von ihnen allen mit öffentlichem Fluch belastet. Das hätte ich immerhin standhaft ertragen, wenn sie nur der Schrift die gebührende Ehre gezollt hätten. Aber so weit erstreckte sich bereits ihr Vorurtheil, daß sie Alles, was ich aus dem Evangelium oder aus Paulus mit Fleiß entlehnt hatte, verschrieen, als stamme es von Luther und sei darum ketzerisch und gottlos, wie sie denn auch gar keine Verantwortung meines Glaubens annehmen wollten. Eine Zeit lang übte ich mich wohl in christlicher Bescheidenheit und Geduld, so lange ich noch hoffen konnte, sie damit für Christum zu gewinnen. Darum beugte ich, obschon ich selbst zur christlichen Freiheit hindurch gedrungen war, meinen Nacken um ihretwillen gern unter das Joch des Gesetzes, ward den Juden ein Jude und wünschte mit Paulo ein Fluch für meine Brüder zu werden. Als ich aber gewahr werden mußte, daß ich damit gar nichts ausrichtete und daß sie meine Hoffnung Tag um Tag mit ihrer Hartnäckigkeit vereitelten (wie denn diese Art Leute überaus zäh an ihrem Aberglauben festhält), so erachtete ich es an der Zeit, an mich selbst zu denken, ehe ich durch längeren Verzug mich selbst mit ihnen ins Verderben stürzte. Diese Gefahr lag aber nahe. So ging ich denn gemäß dem Befehl Christi, der seine Jünger hieß, aus der Stadt zu ziehen, welche sein Wort nicht annehme. Im Vertrauen auf welchen Beistand und unter welchen Bedingungen ich aber schied, zu erzählen, das würde mich zu weit führen. Aber, höre ich dich entgegnen, du hättest das Aergerniß vermeiden sollen! Diesen Einwand habe ich mir oft und viel vorgehalten; da ich aber auch unter Jenen (wenn ich Christum nicht verläugnen wollte) ohne Anstoß nicht leben konnte, und die unwissenden Leute, die mir Tag um Tag vorwarfen, daß ich ihnen zum größten Aergerniß gereiche, mich fortwährend Ketzer schalten, bat ich sie wiederholt bei allen Heiligen um die Erlaubniß meines Abschieds. Da ich diesen nicht erhielt, ging ich auf das Dringen meines Gewissens, auf den Rath der Besten, mit der Hilfe Christi (denn daran darf ich nicht zweifeln) gegen ihr Wissen und Wollen, um vielleicht nie mehr zurückzukehren, wenn nicht zuvor dieser böse Geist aus den Mönchen durch den Geist Gottes ausgetrieben worden. Ob dieses jemals geschehen wird, weiß ich nicht; das aber weiß ich, daß der Aberglaube und die Werkgerechtigkeit sich bei ihnen bis zuletzt halten wird. Schreibe mir, welchen Lebensweg du mir einzuschlagen </w:t>
      </w:r>
      <w:proofErr w:type="spellStart"/>
      <w:r>
        <w:t>rathest</w:t>
      </w:r>
      <w:proofErr w:type="spellEnd"/>
      <w:r>
        <w:t>. Mein höchster Wunsch wäre, bei dir zu leben. Könntest du unsere Mutter überreden, daß sie hiezu die Einwilligung gäbe, so würdest du mir hiemit den willkommensten Beweis deiner Bruderliebe ablegen. Lebe wohl. Bestelle tausend Grüße an unsern Philippus und ebenso viele an den großmächtigen Luther.“</w:t>
      </w:r>
    </w:p>
    <w:p w14:paraId="20D4DFBB" w14:textId="77777777" w:rsidR="00890A24" w:rsidRDefault="00890A24" w:rsidP="00890A24">
      <w:pPr>
        <w:pStyle w:val="berschrift3"/>
        <w:rPr>
          <w:b/>
          <w:bCs/>
        </w:rPr>
      </w:pPr>
      <w:r>
        <w:rPr>
          <w:b/>
          <w:bCs/>
        </w:rPr>
        <w:t>A</w:t>
      </w:r>
      <w:r w:rsidRPr="00890A24">
        <w:t>n Philipp Melanchthon, 6.8.1522</w:t>
      </w:r>
    </w:p>
    <w:p w14:paraId="2197C9F9" w14:textId="77777777" w:rsidR="00890A24" w:rsidRDefault="00890A24" w:rsidP="00890A24">
      <w:pPr>
        <w:pStyle w:val="StandardWeb"/>
        <w:spacing w:before="0" w:beforeAutospacing="0" w:after="150" w:afterAutospacing="0"/>
      </w:pPr>
      <w:r>
        <w:t xml:space="preserve">„Wenn jemals, so verlangt es mich jetzt, mein hochgelehrter Philippus, an dich zu schreiben, denn schweres Geschick und unselige Lage bedrängen mein Gemüth. Kaum habe ich das Kloster verlassen, so komme ich in übles Gerede, daß ich dem Aergerniß nicht vorgebeugt habe; ja Einige meinen, ich solle dahin zurückkehren. Aber eher wollte ich sterben, als länger an diesem </w:t>
      </w:r>
      <w:proofErr w:type="spellStart"/>
      <w:r>
        <w:t>Heerd</w:t>
      </w:r>
      <w:proofErr w:type="spellEnd"/>
      <w:r>
        <w:t xml:space="preserve"> der Gottlosigkeit gefangen gehalten werden, da ich es zu keinem Frommen der Mönche und zu meinem eigenen größten Schaden thun würde. Ueber den Stand aller meiner Angelegenheiten und insbesondere in Betreff dieses Punktes wird dich übrigens mein Bruder ausführlicher berichten. Dich bitte ich im Namen des allein guten und mächtigen Gottes und bei Allem, was dich rühren kann, daß du mir deine Ansicht mittheilest und mich genau wissen lassest, was du mir zu thun </w:t>
      </w:r>
      <w:proofErr w:type="spellStart"/>
      <w:r>
        <w:t>anrathest</w:t>
      </w:r>
      <w:proofErr w:type="spellEnd"/>
      <w:r>
        <w:t>. Dein Rath soll mir die Stelle eines Orakels vertreten, denn ich weiß, daß du den Geist Christi hast und nichts rathen kannst, was gegen sein Gebot wäre.“</w:t>
      </w:r>
    </w:p>
    <w:p w14:paraId="50226815" w14:textId="77777777" w:rsidR="00890A24" w:rsidRDefault="00890A24" w:rsidP="00890A24">
      <w:pPr>
        <w:pStyle w:val="berschrift3"/>
        <w:rPr>
          <w:b/>
          <w:bCs/>
        </w:rPr>
      </w:pPr>
      <w:r w:rsidRPr="00890A24">
        <w:t>An Huldrych Zwingli</w:t>
      </w:r>
    </w:p>
    <w:p w14:paraId="52FFD960" w14:textId="77777777" w:rsidR="00890A24" w:rsidRDefault="00890A24" w:rsidP="00890A24">
      <w:pPr>
        <w:pStyle w:val="StandardWeb"/>
        <w:spacing w:before="0" w:beforeAutospacing="0" w:after="150" w:afterAutospacing="0"/>
      </w:pPr>
      <w:r>
        <w:t>Konstanz 1523 Juli 27</w:t>
      </w:r>
    </w:p>
    <w:p w14:paraId="3C43195B" w14:textId="77777777" w:rsidR="00890A24" w:rsidRDefault="00890A24" w:rsidP="00890A24">
      <w:pPr>
        <w:pStyle w:val="StandardWeb"/>
        <w:spacing w:before="0" w:beforeAutospacing="0" w:after="150" w:afterAutospacing="0"/>
      </w:pPr>
      <w:r>
        <w:t xml:space="preserve">Ich selbst hätte nicht gewagt, Deine Studien zu stören; doch glaubten wir, es sei für Dich dieser Brief((Das Schreiben Fabers an einen Mainzer, an dessen Abschrift der obige Brief anschließt, ist datiert </w:t>
      </w:r>
      <w:proofErr w:type="spellStart"/>
      <w:r>
        <w:t>Constantiae</w:t>
      </w:r>
      <w:proofErr w:type="spellEnd"/>
      <w:r>
        <w:t xml:space="preserve"> 3. </w:t>
      </w:r>
      <w:proofErr w:type="spellStart"/>
      <w:r>
        <w:t>Iunii</w:t>
      </w:r>
      <w:proofErr w:type="spellEnd"/>
      <w:r>
        <w:t xml:space="preserve"> anno </w:t>
      </w:r>
      <w:proofErr w:type="spellStart"/>
      <w:r>
        <w:t>xxiij</w:t>
      </w:r>
      <w:proofErr w:type="spellEnd"/>
      <w:r>
        <w:t xml:space="preserve"> und handelt hauptsächlich von einer Schrift gegen Luther, die Faber eben vorbereitete; gegen Schluß gibt er die Absicht kund, gegen Zwingli eine Schrift herauszugeben mit dem Nachweis, daß die Messe ein Opfer sei.)) von Wert, von dem ich Dir auf </w:t>
      </w:r>
      <w:proofErr w:type="spellStart"/>
      <w:r>
        <w:t>Menlishofers</w:t>
      </w:r>
      <w:proofErr w:type="spellEnd"/>
      <w:r>
        <w:t xml:space="preserve"> Zureden eine Abschrift sende. Du kannst daraus die großartigen Anstrengungen Roms ersehen, würdig Fabers, der schon mehreres mit wenig Glück hervorgebracht hat und noch viel dem Erdkreis verspricht. Fürwahr, mir tut der arme Mann leid, um so mehr als er sein Elend nicht erkennt, und wir wollen ihm bessere Einsicht wünschen, obwohl eine Umkehr bei seinem Starrsinn kaum zu hoffen ist. Du aber fahre fort, die Lehre Christi gegen die Antichristen zu verteidigen mit Gottes Beistand. Was wir weiter von Fabers Bestrebungen, zumal gegen Dich, erfahren, werden wir mitteilen. </w:t>
      </w:r>
      <w:proofErr w:type="spellStart"/>
      <w:r>
        <w:t>LEbe</w:t>
      </w:r>
      <w:proofErr w:type="spellEnd"/>
      <w:r>
        <w:t xml:space="preserve"> wohl und sende, wenn es Dir nicht lästig ist, auch uns einen Gruß. Empfiehl mich Hutten, dessen Herausforderung an Erasmus, wenn je etwas, uns seine echte Gesinnung wiedergibt, sodaß wir die schwache Gesundheit des wahrhaft christlichen Mannes tief bedauern. Grüße Magister Erasmus, Urban von Fislisbach und Magister Gregorius Mangold samt Eurer ganzen Kirche. Unsere Vettern Zwick, deren einer Dir sein Mißgeschick schreiben will, lassen grüßen.</w:t>
      </w:r>
    </w:p>
    <w:p w14:paraId="75309DF5" w14:textId="77777777" w:rsidR="00890A24" w:rsidRDefault="00890A24" w:rsidP="00890A24">
      <w:pPr>
        <w:pStyle w:val="StandardWeb"/>
        <w:spacing w:before="0" w:beforeAutospacing="0" w:after="150" w:afterAutospacing="0"/>
      </w:pPr>
      <w:r>
        <w:t xml:space="preserve">Ex Constantia </w:t>
      </w:r>
      <w:proofErr w:type="spellStart"/>
      <w:r>
        <w:t>nostra</w:t>
      </w:r>
      <w:proofErr w:type="spellEnd"/>
      <w:r>
        <w:t xml:space="preserve"> VI. </w:t>
      </w:r>
      <w:proofErr w:type="spellStart"/>
      <w:r>
        <w:t>Kalendas</w:t>
      </w:r>
      <w:proofErr w:type="spellEnd"/>
      <w:r>
        <w:t xml:space="preserve"> Augusti.</w:t>
      </w:r>
    </w:p>
    <w:p w14:paraId="67CB96E0" w14:textId="77777777" w:rsidR="00890A24" w:rsidRDefault="00890A24" w:rsidP="00890A24">
      <w:pPr>
        <w:pStyle w:val="berschrift3"/>
        <w:rPr>
          <w:b/>
          <w:bCs/>
        </w:rPr>
      </w:pPr>
      <w:r>
        <w:rPr>
          <w:b/>
          <w:bCs/>
        </w:rPr>
        <w:t>A</w:t>
      </w:r>
      <w:r w:rsidRPr="00890A24">
        <w:t>n Martin Bucer</w:t>
      </w:r>
    </w:p>
    <w:p w14:paraId="08680C5C" w14:textId="77777777" w:rsidR="00890A24" w:rsidRDefault="00890A24" w:rsidP="00890A24">
      <w:pPr>
        <w:pStyle w:val="StandardWeb"/>
        <w:spacing w:before="0" w:beforeAutospacing="0" w:after="150" w:afterAutospacing="0"/>
      </w:pPr>
      <w:r>
        <w:t>O mein geliebter Bruder! Der brennende Schmerz meiner Seele stellt mir immer vor Augen den Fall unseres Zwingli, dieser unvergleichlichen Säule der Kirche Christi. Sein Tod erfüllt nicht allein alle Frommen und alle Freunde des Evangeliums mit tiefer Trauer, sondern läßt uns auch für unsere christlichen Staaten ein drohendes Unheil ahnen. Wie sehr quälen mich die mannigfachen Gedanken, die in mir aufsteigen! Es hat mir immer mißfallen, ich sage es frei, und mich mit Besorgniß erfüllt, daß dieser Mann bei seiner unbändigen Gesinnung, unaufgefordert, stets für den Krieg gepanzert war, ja sogar in der Schlacht sein und mit dem thörichten Mars sich abgeben wollte. Hierüber legte ich indessen mir doch Schweigen auf, indem ich dachte, es geschehe durch einen unergründlichen Rathschluß Gottes, daß Zwingli mit dem Wort und mit den Waffen, mit der Ermahnung und That die Sache Christi verfechte. Jetzt lehrt aber der Ausgang, daß es ein unglückliches Zeichen ist, wenn ein Bischof die Rüstung eines Kriegers anzieht, obgleich ich nicht daran zweifle, daß der allgütige Vater, dem er mit so großem Eifer gedient, sich seiner erbarmt hat.</w:t>
      </w:r>
    </w:p>
    <w:p w14:paraId="4CAC1646" w14:textId="77777777" w:rsidR="00890A24" w:rsidRDefault="00890A24" w:rsidP="00890A24">
      <w:pPr>
        <w:pStyle w:val="berschrift3"/>
        <w:rPr>
          <w:b/>
          <w:bCs/>
        </w:rPr>
      </w:pPr>
      <w:r>
        <w:rPr>
          <w:b/>
          <w:bCs/>
        </w:rPr>
        <w:t>A</w:t>
      </w:r>
      <w:r w:rsidRPr="00890A24">
        <w:t>n Georg Vögeli, 2.12.1531</w:t>
      </w:r>
    </w:p>
    <w:p w14:paraId="00DF5E0A" w14:textId="77777777" w:rsidR="00890A24" w:rsidRDefault="00890A24" w:rsidP="00890A24">
      <w:pPr>
        <w:pStyle w:val="StandardWeb"/>
        <w:spacing w:before="0" w:beforeAutospacing="0" w:after="150" w:afterAutospacing="0"/>
      </w:pPr>
      <w:r>
        <w:t xml:space="preserve">„Wenn ich nur eine Zeit hie bei den guten frommen Leuten bleiben könnte, wie sie gerne sähen und wahrlich von großen Nöthen wäre. Mir ist wind und weh zu Muthe: ich wollte je gern zu Konstanz sein, sonderlich dieser Zeit, und kann doch mit keiner Gewissen diese junge erstgepflanzte Kirche, die so ein gut Herz zu mir hat, verlassen. So ist ja viel an einem guten, stattlichen, satten Grund und Anfang gelegen. Wann ich gedenk, daß der fromme Paulus anderthalb ganze Jahr bei den Korinthern und drei Jahre bei den </w:t>
      </w:r>
      <w:proofErr w:type="spellStart"/>
      <w:r>
        <w:t>Ephesiern</w:t>
      </w:r>
      <w:proofErr w:type="spellEnd"/>
      <w:r>
        <w:t xml:space="preserve"> gewesen ist, dem doch Noth gewesen wär, an viel anderen Orten auch zu wachen, so weiß ich nicht wo hinaus. Alle Menschen sagen zu mir, sie wissen, komm ich bald hinweg, so sei es Alles vergebens, und erzeigen sich die Leute so ganz herzlich, daß sie mir großen Kummer schaffen. So muß ich ja in der Wahrheit bekennen, daß mein </w:t>
      </w:r>
      <w:proofErr w:type="spellStart"/>
      <w:r>
        <w:t>Abwesen</w:t>
      </w:r>
      <w:proofErr w:type="spellEnd"/>
      <w:r>
        <w:t xml:space="preserve"> Konstanz nirgends so nachtheilig ist, als mein Abschied Eßlingen sein wird. Denn der gut fromm getreu und gotteifrig Doctor Hans (Zwick) sammt den Andern nichts versäumen, und obwohl meine Lehr und Vermahnung auch vielleicht etwas nützte, wo ich einheimisch wäre, doch dasselbige nicht so </w:t>
      </w:r>
      <w:proofErr w:type="spellStart"/>
      <w:r>
        <w:t>fürträglich</w:t>
      </w:r>
      <w:proofErr w:type="spellEnd"/>
      <w:r>
        <w:t xml:space="preserve">, als mein Abschied von hinnen schädlich sein würde. Also doch ich bei höchster Wahrheit mit dem Urtheil meines Gewissens nicht wüßte mich </w:t>
      </w:r>
      <w:proofErr w:type="spellStart"/>
      <w:r>
        <w:t>hinwegzuthun</w:t>
      </w:r>
      <w:proofErr w:type="spellEnd"/>
      <w:r>
        <w:t xml:space="preserve">. Die frommen Leute sind ja auch unsere Brüder und Schwestern, denen wir so viel mehr zu dienen schuldig, so minder sie noch erstarkt und erbauet sind. Ich sehe wohl, was der Menschen Art ist und wie es zugeht; wollt etwas leiden, daß wir länger zu Ulm auch gewesen wären; so sind wir, nachdem es Alles mit der Feder vergriffen und </w:t>
      </w:r>
      <w:proofErr w:type="spellStart"/>
      <w:r>
        <w:t>fürgeschrieben</w:t>
      </w:r>
      <w:proofErr w:type="spellEnd"/>
      <w:r>
        <w:t xml:space="preserve"> worden, </w:t>
      </w:r>
      <w:proofErr w:type="spellStart"/>
      <w:r>
        <w:t>davongewüscht</w:t>
      </w:r>
      <w:proofErr w:type="spellEnd"/>
      <w:r>
        <w:t xml:space="preserve">, und jetzt ist kein Nachdruck. Schreibt und klagt mir der fromme Som </w:t>
      </w:r>
      <w:proofErr w:type="spellStart"/>
      <w:r>
        <w:t>alltag</w:t>
      </w:r>
      <w:proofErr w:type="spellEnd"/>
      <w:r>
        <w:t xml:space="preserve">, wie es mit der </w:t>
      </w:r>
      <w:proofErr w:type="spellStart"/>
      <w:r>
        <w:t>Straf</w:t>
      </w:r>
      <w:proofErr w:type="spellEnd"/>
      <w:r>
        <w:t xml:space="preserve"> und Zucht nun gar nichts solle. Also, besorg ich gänzlich, würde es hie auch gehen; darum wollt ich von ganzem Herzen gern harren, bis ich </w:t>
      </w:r>
      <w:proofErr w:type="spellStart"/>
      <w:r>
        <w:t>seh</w:t>
      </w:r>
      <w:proofErr w:type="spellEnd"/>
      <w:r>
        <w:t xml:space="preserve">, daß alle Ding nicht allein </w:t>
      </w:r>
      <w:proofErr w:type="spellStart"/>
      <w:r>
        <w:t>fürgenommen</w:t>
      </w:r>
      <w:proofErr w:type="spellEnd"/>
      <w:r>
        <w:t xml:space="preserve">, sondern auch gehandhabt würden. Denn mein Vermahnen und Anhalten mit Kraft Gottes Geist viel beschießen wird; wo man das Herz zu Einem setzt, da geht wahrlich von Statt, was sonst gar stille steht. Schreib ich euch, mein lieber Herr und Bruder, der </w:t>
      </w:r>
      <w:proofErr w:type="spellStart"/>
      <w:r>
        <w:t>Sach</w:t>
      </w:r>
      <w:proofErr w:type="spellEnd"/>
      <w:r>
        <w:t xml:space="preserve"> also nachzudenken sammt andern guten Herrn und Brüdern. Meine </w:t>
      </w:r>
      <w:proofErr w:type="spellStart"/>
      <w:r>
        <w:t>Anmuthigkeit</w:t>
      </w:r>
      <w:proofErr w:type="spellEnd"/>
      <w:r>
        <w:t xml:space="preserve"> singt mir nach dem Fleisch nirgendshin mehr denn heimwärts; hinwieder will mich mein Gewissen nochmals aus viel ansehnlichen Ursachen kurz nicht heimlassen. Ihr mögt selbst besser denn ich Gelegenheit dieser Stadt bedenken; es ist noch Alles grün, zart und in der Blust; möcht licht Wetter anfallen, es </w:t>
      </w:r>
      <w:proofErr w:type="spellStart"/>
      <w:r>
        <w:t>verdürb</w:t>
      </w:r>
      <w:proofErr w:type="spellEnd"/>
      <w:r>
        <w:t xml:space="preserve"> Alles. Wiewohl der lieb Gott allein das Gedeihen gibt, läßt er doch unseren Dienst gemeiniglich ein treffliches Mittel sein zu der </w:t>
      </w:r>
      <w:proofErr w:type="spellStart"/>
      <w:r>
        <w:t>Sach</w:t>
      </w:r>
      <w:proofErr w:type="spellEnd"/>
      <w:r>
        <w:t xml:space="preserve">; der </w:t>
      </w:r>
      <w:proofErr w:type="spellStart"/>
      <w:r>
        <w:t>geb</w:t>
      </w:r>
      <w:proofErr w:type="spellEnd"/>
      <w:r>
        <w:t xml:space="preserve"> uns zu thun nach seinem Lob und </w:t>
      </w:r>
      <w:proofErr w:type="spellStart"/>
      <w:r>
        <w:t>Aufbauung</w:t>
      </w:r>
      <w:proofErr w:type="spellEnd"/>
      <w:r>
        <w:t xml:space="preserve"> seines Reichs.“ …</w:t>
      </w:r>
    </w:p>
    <w:p w14:paraId="14275A9C" w14:textId="77777777" w:rsidR="00890A24" w:rsidRDefault="00890A24" w:rsidP="00890A24">
      <w:pPr>
        <w:pStyle w:val="StandardWeb"/>
        <w:spacing w:before="0" w:beforeAutospacing="0" w:after="150" w:afterAutospacing="0"/>
      </w:pPr>
      <w:r>
        <w:t xml:space="preserve">„Mir ist, wenn es in der ganzen Welt fehlte, so könnte ich dennoch daran nicht zweifeln, anders denn der treue Gott zu Konstanz mit uns daran wäre, und ich weiß, daß er uns gnädig ist und wohl will, hat auch seinen Handel bei uns allweg so friedlich, </w:t>
      </w:r>
      <w:proofErr w:type="spellStart"/>
      <w:r>
        <w:t>beschaidelich</w:t>
      </w:r>
      <w:proofErr w:type="spellEnd"/>
      <w:r>
        <w:t xml:space="preserve"> und gnädiglich, daneben dennoch gewaltiglich und wunderbarlich geführt, daß wir ja haben greifen müssen, daß ers wohl und gut mit Gnaden gegen uns gemeint hat. Konstanz freut mich allweg, so ich dahin gedenke, wiewohl uns auch noch viel mangelt; aber, wohin ich komme, bedünkt mich, Ehrbarkeit hab bei uns größeren </w:t>
      </w:r>
      <w:proofErr w:type="spellStart"/>
      <w:r>
        <w:t>Fürgang</w:t>
      </w:r>
      <w:proofErr w:type="spellEnd"/>
      <w:r>
        <w:t>.“</w:t>
      </w:r>
    </w:p>
    <w:p w14:paraId="0F5B23C3" w14:textId="77777777" w:rsidR="00890A24" w:rsidRDefault="00890A24" w:rsidP="00890A24">
      <w:pPr>
        <w:pStyle w:val="berschrift3"/>
        <w:rPr>
          <w:b/>
          <w:bCs/>
        </w:rPr>
      </w:pPr>
      <w:r>
        <w:t>A</w:t>
      </w:r>
      <w:r w:rsidRPr="00890A24">
        <w:t>n Georg Vögeli, 11.12.1531</w:t>
      </w:r>
    </w:p>
    <w:p w14:paraId="3677BC31" w14:textId="77777777" w:rsidR="00890A24" w:rsidRDefault="00890A24" w:rsidP="00890A24">
      <w:pPr>
        <w:pStyle w:val="StandardWeb"/>
        <w:spacing w:before="0" w:beforeAutospacing="0" w:after="150" w:afterAutospacing="0"/>
      </w:pPr>
      <w:r>
        <w:t xml:space="preserve">„Meines Wiederkommens halber weiß ich wohl eines Raths Gemüth und Willen. Warlich die groß </w:t>
      </w:r>
      <w:proofErr w:type="spellStart"/>
      <w:r>
        <w:t>treffelich</w:t>
      </w:r>
      <w:proofErr w:type="spellEnd"/>
      <w:r>
        <w:t xml:space="preserve"> unvermeidlich Noth läßt mich noch nicht hinweg; denn wir begehren eine volle satte Reformation in Lehr und Leben anzurichten, und auf heut hält man groß und klein Räthe allhie der Ordnung halber; die ist in etlichen Punkten etwas besser gestellt denn die unsere; hoff, es soll für sich gehen. Des gemeinen Schandhauses halber hab ich meines besten Vermögens öffentlich gepredigt und insonderheit vermahnt, daß mir nicht zweifelt, es werde abgeschafft, wiewohl sich der Teufel sehr </w:t>
      </w:r>
      <w:proofErr w:type="spellStart"/>
      <w:r>
        <w:t>strüßt</w:t>
      </w:r>
      <w:proofErr w:type="spellEnd"/>
      <w:r>
        <w:t xml:space="preserve"> und auflehnt und viel davon geredet wird. Jedoch hoff ich gänzlich, die </w:t>
      </w:r>
      <w:proofErr w:type="spellStart"/>
      <w:r>
        <w:t>Sach</w:t>
      </w:r>
      <w:proofErr w:type="spellEnd"/>
      <w:r>
        <w:t xml:space="preserve"> sei dermaßen </w:t>
      </w:r>
      <w:proofErr w:type="spellStart"/>
      <w:r>
        <w:t>angebrittlet</w:t>
      </w:r>
      <w:proofErr w:type="spellEnd"/>
      <w:r>
        <w:t xml:space="preserve">, sie werde hindurchgehen sammt anderem christlichen Fürnehmen. Darum es die hohe Noth erfordert, daß ich jetzt keineswegs abscheide, denn es erst am rechten Treffen ist, und bittet mich </w:t>
      </w:r>
      <w:proofErr w:type="spellStart"/>
      <w:r>
        <w:t>alltag</w:t>
      </w:r>
      <w:proofErr w:type="spellEnd"/>
      <w:r>
        <w:t xml:space="preserve"> Jedermann, sonders die Gutherzigen, die gerne sähen, daß die </w:t>
      </w:r>
      <w:proofErr w:type="spellStart"/>
      <w:r>
        <w:t>Sach</w:t>
      </w:r>
      <w:proofErr w:type="spellEnd"/>
      <w:r>
        <w:t xml:space="preserve"> einen Bestand hätte, ich solle um kein </w:t>
      </w:r>
      <w:proofErr w:type="spellStart"/>
      <w:r>
        <w:t>Sach</w:t>
      </w:r>
      <w:proofErr w:type="spellEnd"/>
      <w:r>
        <w:t xml:space="preserve"> hinweg, sonst </w:t>
      </w:r>
      <w:proofErr w:type="spellStart"/>
      <w:r>
        <w:t>seie</w:t>
      </w:r>
      <w:proofErr w:type="spellEnd"/>
      <w:r>
        <w:t xml:space="preserve"> es Alles verloren und werde der Bau eines Walls wieder einfallen, wie ich denn selbst am Besten urtheilen kann nach aller Gelegenheit. So weiß ich daneben, Gott sei ewiges Lob, daß bei euch diese Noth nicht ist; ihr seid wohl und genugsam versorget; Gott </w:t>
      </w:r>
      <w:proofErr w:type="spellStart"/>
      <w:r>
        <w:t>gebs</w:t>
      </w:r>
      <w:proofErr w:type="spellEnd"/>
      <w:r>
        <w:t xml:space="preserve"> wohl anzulegen.“</w:t>
      </w:r>
    </w:p>
    <w:p w14:paraId="544E6238" w14:textId="77777777" w:rsidR="00890A24" w:rsidRDefault="00890A24" w:rsidP="00890A24">
      <w:pPr>
        <w:pStyle w:val="berschrift3"/>
        <w:rPr>
          <w:b/>
          <w:bCs/>
        </w:rPr>
      </w:pPr>
      <w:r>
        <w:t>A</w:t>
      </w:r>
      <w:r w:rsidRPr="00890A24">
        <w:t>n Martin Bucer</w:t>
      </w:r>
    </w:p>
    <w:p w14:paraId="5E1AD496" w14:textId="77777777" w:rsidR="00890A24" w:rsidRDefault="00890A24" w:rsidP="00890A24">
      <w:pPr>
        <w:pStyle w:val="StandardWeb"/>
        <w:spacing w:before="0" w:beforeAutospacing="0" w:after="150" w:afterAutospacing="0"/>
      </w:pPr>
      <w:r>
        <w:t>Du wirst, mein lieber Bucer, ein Exemplar des Briefes gesehen haben, den Luther neulich an einen Augsburger, jedenfalls zur Unzeit, um nicht zu sagen in gottloser Weise, geschrieben hat. Dieser Brief quält mich so sehr, wie schon lange Zeit nichts mehr. Ich glaubte, daß jener zu erhitzte Geist sich etwas gemäßigt, und daß ihn unsere Offenherzigkeit und Bescheidenheit zu besserer Einsicht gebracht hätte. Wie ich aber sehe, steht es jetzt mit unserer Sache bei den Lutheranern schlimmer als je … wie entbrannte in mir das Herz, als ich las, daß diese schönen Helden uns die Papisten vorziehen, uns die Sakramente und jedes reinere Christenthum absprechen und dazu den Tod Zwingli’s als ein sicheres Zeichen des über uns ausgebrochenen göttlichen Zorns in’s Angesicht werfen! Steh auf, steh‘ auf, gütigster Vater, befreie uns von so schwerer Unbill, die nicht uns sowohl als Dich selber trifft!</w:t>
      </w:r>
    </w:p>
    <w:p w14:paraId="0C9918C7" w14:textId="77777777" w:rsidR="00890A24" w:rsidRDefault="00890A24" w:rsidP="00890A24">
      <w:pPr>
        <w:pStyle w:val="berschrift3"/>
        <w:rPr>
          <w:b/>
          <w:bCs/>
        </w:rPr>
      </w:pPr>
      <w:r>
        <w:t>A</w:t>
      </w:r>
      <w:r w:rsidRPr="00890A24">
        <w:t>n den Esslinger Rath, 10.10.1532</w:t>
      </w:r>
    </w:p>
    <w:p w14:paraId="68583719" w14:textId="77777777" w:rsidR="00890A24" w:rsidRDefault="00890A24" w:rsidP="00890A24">
      <w:pPr>
        <w:pStyle w:val="StandardWeb"/>
        <w:spacing w:before="0" w:beforeAutospacing="0" w:after="150" w:afterAutospacing="0"/>
      </w:pPr>
      <w:r>
        <w:t xml:space="preserve">„Ich bin hier von viel Gutherzigen und zuvor von einem ehrbaren Rath hoch und dringlich erbeten worden, etliche Tage zu verharren und ihnen auch meinen Dienst in Verkündigung des reinen Gottesworts zu beweisen, welches ich nach mir verliehener Gnad mit Treuen gethan und mein </w:t>
      </w:r>
      <w:proofErr w:type="spellStart"/>
      <w:r>
        <w:t>Beiwesen</w:t>
      </w:r>
      <w:proofErr w:type="spellEnd"/>
      <w:r>
        <w:t xml:space="preserve">, nachdem ich mancherlei Mängel befunden, jetzund in die vierte Woche erstreckt habe, auch u. A. das Götzenwerk, so noch täglich in dem Benedictinerkloster, in der Stadt Ringmauer gelegen, im Schwank geht, mit Gottes Wort angetastet und eine ehrsame Obrigkeit zur Abschaffung desselbigen ernstlich und dringlich vermahnt, sonderlich angesehen, daß sie jetzund viel Jahr Gottes Wort bei ihnen gehabt und die Schwere und Größe dieses Greuels nach aller Nothdurft erlernt, sich auch jetzt zu den Städten verpflichtet, die Solches und Anderes, so wider Gott und sein Wort ist, hin und ab gethan haben. Nun aber über all mein ernstliches Anhalten will die Sache nicht ab Statt gehen und liegt ihnen menschliche Furcht für und für im Weg, die denn der Obrigkeit von etlichen Böswilligen eingestoßen und viel greulicher, denn sie an ihr selbst ist, </w:t>
      </w:r>
      <w:proofErr w:type="spellStart"/>
      <w:r>
        <w:t>fürgebildet</w:t>
      </w:r>
      <w:proofErr w:type="spellEnd"/>
      <w:r>
        <w:t xml:space="preserve"> wird, auf Meinung, als sollte solch thätlich Handlung wider den ausgeschriebenen Landfrieden und große </w:t>
      </w:r>
      <w:proofErr w:type="spellStart"/>
      <w:r>
        <w:t>Fahrlichkeit</w:t>
      </w:r>
      <w:proofErr w:type="spellEnd"/>
      <w:r>
        <w:t xml:space="preserve"> deshalb von Herrn Wilhelm Truchsessen, welcher ihr Nachbar und des </w:t>
      </w:r>
      <w:proofErr w:type="spellStart"/>
      <w:r>
        <w:t>gemeledten</w:t>
      </w:r>
      <w:proofErr w:type="spellEnd"/>
      <w:r>
        <w:t xml:space="preserve"> Klosters </w:t>
      </w:r>
      <w:proofErr w:type="spellStart"/>
      <w:r>
        <w:t>Kastvogt</w:t>
      </w:r>
      <w:proofErr w:type="spellEnd"/>
      <w:r>
        <w:t xml:space="preserve"> ist, zu besorgen sein. Der werde die Bürger fahen, stechen, würgen, wo sie ihm vor der Stadt in die Hände kommen, auch seine Unterthanen nicht mehr Eier und Schmalz und dergl. in die Stadt tragen lassen. Und so denn solches Alles eine nichtige, vergebliche und allein von den Böswilligen und etlichen kein nutzen </w:t>
      </w:r>
      <w:proofErr w:type="spellStart"/>
      <w:r>
        <w:t>Practicirern</w:t>
      </w:r>
      <w:proofErr w:type="spellEnd"/>
      <w:r>
        <w:t xml:space="preserve"> eingetriebene Furcht ist, und nichtsdestoweniger hie zu </w:t>
      </w:r>
      <w:proofErr w:type="spellStart"/>
      <w:r>
        <w:t>Isny</w:t>
      </w:r>
      <w:proofErr w:type="spellEnd"/>
      <w:r>
        <w:t xml:space="preserve"> Jedermann begierig ist, gemeldeten Götzen- und </w:t>
      </w:r>
      <w:proofErr w:type="spellStart"/>
      <w:r>
        <w:t>Meßgreuel</w:t>
      </w:r>
      <w:proofErr w:type="spellEnd"/>
      <w:r>
        <w:t xml:space="preserve"> aus der Stadt zu fegen, habe ich gedacht, ein tauglich und bequem Mittel sein möge, der Obrigkeit hie das Herz zu stärken, so sie von andern ihren mitverwandten ehrbaren Städten, so dann alle auch dermaßen gehandelt, schriftlich vermahnt und unterrichtet würden, daß ihnen Solches zu thun christlicher obrigkeitlichen Schulden halber in allweg gebührte und dadurch der Landfrieden keineswegs gebrochen, sondern allein dasjenige, so die Unsern in aller bis anher geübter Handlung auf etlichen gehaltenen Tagen ihnen haben vorbehalten, gehandelt würde.“</w:t>
      </w:r>
    </w:p>
    <w:p w14:paraId="3109FB5D" w14:textId="77777777" w:rsidR="00890A24" w:rsidRDefault="00890A24" w:rsidP="00890A24">
      <w:pPr>
        <w:pStyle w:val="berschrift3"/>
        <w:rPr>
          <w:b/>
          <w:bCs/>
        </w:rPr>
      </w:pPr>
      <w:r w:rsidRPr="00890A24">
        <w:t>Aus zwei Briefen über Schwenkfeld (Brief 1)</w:t>
      </w:r>
    </w:p>
    <w:p w14:paraId="66FCF33A" w14:textId="77777777" w:rsidR="00890A24" w:rsidRDefault="00890A24" w:rsidP="00890A24">
      <w:pPr>
        <w:pStyle w:val="StandardWeb"/>
        <w:spacing w:before="0" w:beforeAutospacing="0" w:after="150" w:afterAutospacing="0"/>
      </w:pPr>
      <w:r>
        <w:t>10.11.1533</w:t>
      </w:r>
    </w:p>
    <w:p w14:paraId="110BED1D" w14:textId="77777777" w:rsidR="00890A24" w:rsidRDefault="00890A24" w:rsidP="00890A24">
      <w:pPr>
        <w:pStyle w:val="StandardWeb"/>
        <w:spacing w:before="0" w:beforeAutospacing="0" w:after="150" w:afterAutospacing="0"/>
      </w:pPr>
      <w:r>
        <w:t xml:space="preserve">Ich hab auch ein Zeit des Schwenkfelds </w:t>
      </w:r>
      <w:proofErr w:type="spellStart"/>
      <w:r>
        <w:t>catechismum</w:t>
      </w:r>
      <w:proofErr w:type="spellEnd"/>
      <w:r>
        <w:t xml:space="preserve"> gelobt, </w:t>
      </w:r>
      <w:proofErr w:type="spellStart"/>
      <w:r>
        <w:t>letzund</w:t>
      </w:r>
      <w:proofErr w:type="spellEnd"/>
      <w:r>
        <w:t xml:space="preserve">, so er ein solch schädlicher und </w:t>
      </w:r>
      <w:proofErr w:type="spellStart"/>
      <w:r>
        <w:t>grausamlicher</w:t>
      </w:r>
      <w:proofErr w:type="spellEnd"/>
      <w:r>
        <w:t xml:space="preserve"> </w:t>
      </w:r>
      <w:proofErr w:type="spellStart"/>
      <w:r>
        <w:t>Schismaticus</w:t>
      </w:r>
      <w:proofErr w:type="spellEnd"/>
      <w:r>
        <w:t xml:space="preserve"> ist, der sich mit keiner Kirche betragen mag, auch so schädlich, tödtlich Gift </w:t>
      </w:r>
      <w:proofErr w:type="spellStart"/>
      <w:r>
        <w:t>anspeyet</w:t>
      </w:r>
      <w:proofErr w:type="spellEnd"/>
      <w:r>
        <w:t xml:space="preserve">, so will man sich auch damit </w:t>
      </w:r>
      <w:proofErr w:type="spellStart"/>
      <w:r>
        <w:t>beschönen</w:t>
      </w:r>
      <w:proofErr w:type="spellEnd"/>
      <w:r>
        <w:t xml:space="preserve">, als ob mir </w:t>
      </w:r>
      <w:proofErr w:type="spellStart"/>
      <w:r>
        <w:t>dasselbig</w:t>
      </w:r>
      <w:proofErr w:type="spellEnd"/>
      <w:r>
        <w:t xml:space="preserve"> sollte wohlgefallen, davor mich mein Gott bewahren wolle. Ich hab damals gegen etlichen gesagt, ich trage Sorge, er hab noch andere </w:t>
      </w:r>
      <w:proofErr w:type="spellStart"/>
      <w:r>
        <w:t>Nupen</w:t>
      </w:r>
      <w:proofErr w:type="spellEnd"/>
      <w:r>
        <w:t xml:space="preserve"> hinter den Ohren stecken, und wolle ihm selbst damit Eingang machen, wie denn </w:t>
      </w:r>
      <w:proofErr w:type="spellStart"/>
      <w:r>
        <w:t>laider</w:t>
      </w:r>
      <w:proofErr w:type="spellEnd"/>
      <w:r>
        <w:t xml:space="preserve"> geschehen und die Sag ist, er unterstehe sich gar zu Eßlingen zu </w:t>
      </w:r>
      <w:proofErr w:type="spellStart"/>
      <w:r>
        <w:t>sezen</w:t>
      </w:r>
      <w:proofErr w:type="spellEnd"/>
      <w:r>
        <w:t>, welches ich nicht glaube, Gott wolle euch denn gar zu nicht machen.</w:t>
      </w:r>
    </w:p>
    <w:p w14:paraId="3C8E5E11" w14:textId="77777777" w:rsidR="00890A24" w:rsidRDefault="00890A24" w:rsidP="00890A24">
      <w:pPr>
        <w:pStyle w:val="berschrift3"/>
        <w:rPr>
          <w:b/>
          <w:bCs/>
        </w:rPr>
      </w:pPr>
      <w:r w:rsidRPr="00890A24">
        <w:t>Aus zwei Briefen über Schwenkfeld (Brief 2)</w:t>
      </w:r>
    </w:p>
    <w:p w14:paraId="3CBB92E9" w14:textId="77777777" w:rsidR="00890A24" w:rsidRDefault="00890A24" w:rsidP="00890A24">
      <w:pPr>
        <w:pStyle w:val="StandardWeb"/>
        <w:spacing w:before="0" w:beforeAutospacing="0" w:after="150" w:afterAutospacing="0"/>
      </w:pPr>
      <w:r>
        <w:t>2.1.1534</w:t>
      </w:r>
    </w:p>
    <w:p w14:paraId="02FFC6B2" w14:textId="77777777" w:rsidR="00890A24" w:rsidRDefault="00890A24" w:rsidP="00890A24">
      <w:pPr>
        <w:pStyle w:val="StandardWeb"/>
        <w:spacing w:before="0" w:beforeAutospacing="0" w:after="150" w:afterAutospacing="0"/>
      </w:pPr>
      <w:r>
        <w:t xml:space="preserve">Schwenkfeld hält sich </w:t>
      </w:r>
      <w:proofErr w:type="spellStart"/>
      <w:r>
        <w:t>jezt</w:t>
      </w:r>
      <w:proofErr w:type="spellEnd"/>
      <w:r>
        <w:t xml:space="preserve"> zu Augsburg (auf), ein Mann eines </w:t>
      </w:r>
      <w:proofErr w:type="spellStart"/>
      <w:r>
        <w:t>erbaren</w:t>
      </w:r>
      <w:proofErr w:type="spellEnd"/>
      <w:r>
        <w:t xml:space="preserve"> Wandels und klugen Verstandes, der aber seltsame </w:t>
      </w:r>
      <w:proofErr w:type="spellStart"/>
      <w:r>
        <w:t>Eyer</w:t>
      </w:r>
      <w:proofErr w:type="spellEnd"/>
      <w:r>
        <w:t xml:space="preserve"> brütet in seinem Herzen, </w:t>
      </w:r>
      <w:proofErr w:type="spellStart"/>
      <w:r>
        <w:t>wiewol</w:t>
      </w:r>
      <w:proofErr w:type="spellEnd"/>
      <w:r>
        <w:t xml:space="preserve"> ers, meiner Achtung, alles gut meint, ich sieh aber wohl, mit viel andern, was Spaltungen sich bald zutragen werden, wenn man solchen Leuten nicht ernstlich warte und begegnete. Er hat zu Zürich den guten frommen Meister Leo Jud auch schier bewegt, aber der Herr hat Gnad geben, daß er den Butzen gespürt, und demnach dem Schwenkfeld gar ein ernstlich Epistel geschrieben hat, daß er ihn fürohin mit seinen Briefen unbekümmert laß.</w:t>
      </w:r>
    </w:p>
    <w:p w14:paraId="182B47BB" w14:textId="77777777" w:rsidR="00890A24" w:rsidRDefault="00890A24" w:rsidP="00890A24">
      <w:pPr>
        <w:pStyle w:val="berschrift3"/>
        <w:rPr>
          <w:b/>
          <w:bCs/>
        </w:rPr>
      </w:pPr>
      <w:r>
        <w:rPr>
          <w:b/>
          <w:bCs/>
        </w:rPr>
        <w:t>A</w:t>
      </w:r>
      <w:r w:rsidRPr="00890A24">
        <w:t xml:space="preserve">n Johann </w:t>
      </w:r>
      <w:proofErr w:type="spellStart"/>
      <w:r w:rsidRPr="00890A24">
        <w:t>Machtholf</w:t>
      </w:r>
      <w:proofErr w:type="spellEnd"/>
      <w:r w:rsidRPr="00890A24">
        <w:t xml:space="preserve"> April 1534</w:t>
      </w:r>
    </w:p>
    <w:p w14:paraId="4F6B8B9A" w14:textId="77777777" w:rsidR="00890A24" w:rsidRDefault="00890A24" w:rsidP="00890A24">
      <w:pPr>
        <w:pStyle w:val="StandardWeb"/>
        <w:spacing w:before="0" w:beforeAutospacing="0" w:after="150" w:afterAutospacing="0"/>
      </w:pPr>
      <w:r>
        <w:t xml:space="preserve">„Es langt an mich von anderen trefflichen Städten her glaublich an, wie ich bei euch zu Eßlingen nicht wenig verläumdet und beschreiet sein solle, als ob ich mit meiner lieben Hausfrauen vormals, ehe ich sie mir ehelich vereinbart, Unlauterkeit gepflogen und Kindlein bei ihr gezeugt habe, welches denn Vielen bei euch, Oberen und Unteren, ein großer Anstoß und eine </w:t>
      </w:r>
      <w:proofErr w:type="spellStart"/>
      <w:r>
        <w:t>Ursach</w:t>
      </w:r>
      <w:proofErr w:type="spellEnd"/>
      <w:r>
        <w:t xml:space="preserve"> sei der Verkleinerung aller meiner Lehre. Wo nun dem also, wäre es mir ein groß, </w:t>
      </w:r>
      <w:proofErr w:type="spellStart"/>
      <w:r>
        <w:t>treffelich</w:t>
      </w:r>
      <w:proofErr w:type="spellEnd"/>
      <w:r>
        <w:t xml:space="preserve"> und herzlich Leid, nicht so viel von meinen, sondern von des theuren heiligen </w:t>
      </w:r>
      <w:proofErr w:type="spellStart"/>
      <w:r>
        <w:t>Gottsworts</w:t>
      </w:r>
      <w:proofErr w:type="spellEnd"/>
      <w:r>
        <w:t xml:space="preserve"> willen, zu deß Dienst mich der Herr berufen und wider meinen Willen gezogen hat. Bitte euch demnach auf das Höchste, wollet von Gottes Ehre und seines trefflichen Evangeliums willen Solches, wo es sich immer begibt, mit Ernst und Treuen verantworten und meine Unschuld hierin, wie sie denn </w:t>
      </w:r>
      <w:proofErr w:type="spellStart"/>
      <w:r>
        <w:t>warlich</w:t>
      </w:r>
      <w:proofErr w:type="spellEnd"/>
      <w:r>
        <w:t xml:space="preserve"> an ihr selbst ist, darthun. Denn ich mit meinem Gott, vor deß Gericht wir alle erscheinen müssen, so hoch mir möglich bezeuge, daß mir Solches gegen meiner l. Hausfrauen, vor und ehe ich unsere Ehe öffentlich habe vor der Kirche bestätigen lassen, nie zu Sinn oder Muth gekommen ist, daß ich weder zu Ehr und noch viel minder zu </w:t>
      </w:r>
      <w:proofErr w:type="spellStart"/>
      <w:r>
        <w:t>Unehr</w:t>
      </w:r>
      <w:proofErr w:type="spellEnd"/>
      <w:r>
        <w:t xml:space="preserve"> mit ihr handeln sollte, und daß kein Mensch im ganzen Konstanz nie Ursache gehabt hat, Solches zu argwohnen. Sie ist auch solcher Sachen in ihrem Kloster zu Münsterlingen weder mit mir noch keinem Andern nie </w:t>
      </w:r>
      <w:proofErr w:type="spellStart"/>
      <w:r>
        <w:t>bezüchtigt</w:t>
      </w:r>
      <w:proofErr w:type="spellEnd"/>
      <w:r>
        <w:t xml:space="preserve"> worden, hat allweg ein gut Geschrei und </w:t>
      </w:r>
      <w:proofErr w:type="spellStart"/>
      <w:r>
        <w:t>unvermackelten</w:t>
      </w:r>
      <w:proofErr w:type="spellEnd"/>
      <w:r>
        <w:t xml:space="preserve"> Leumund gehabt. Sonst hätten mir meines lieben Vaters seligen Schwester und andere zwo meiner nahen Basen, die auch in diesem angezeigten Kloster sind, keineswegs mich mit ihr zu verheiraten gerathen, sonderlich so ich doch wohl drei für eine gefunden hätte mit Ehren und Gut, auch Frömmigkeit und Anderem, das mich und Jeden an einer Hausfrauen freuen mag. Ja gewißlich sind Gott und sein Wort so theuer bei mir, daß wo ich Jemandem dergleichen Aergerniß gegeben hätte, oder mich mein Gott noch in dermaßen Schwachheit fallen ließe, daß ich mich also an seinem Namen vergriffe, wollte ich mich nimmermehr auf keiner Kanzel sehen lassen, ja ich würde ziehen, da mich kein Bekannter finden sollte, denn der Tod mir zu tausendmal </w:t>
      </w:r>
      <w:proofErr w:type="spellStart"/>
      <w:r>
        <w:t>weger</w:t>
      </w:r>
      <w:proofErr w:type="spellEnd"/>
      <w:r>
        <w:t xml:space="preserve"> wäre. Aber dem getreuen Gott sei Lob und Dank, der mich also noch mit seiner starken gewaltigen Hand erhalten hat, daß mich die Welt mit Wahrheit keines solchen Lasters beschuldigen mag. Weiß daneben wohl, daß Niemand zu fromm noch heilig ist, dem der Teufel durch die Seinen nicht unterstehen würde seinen Leumund zu beschwätzen, wie ich das auch gewohnt bin; ist Christo meinem Herrn selbst </w:t>
      </w:r>
      <w:proofErr w:type="spellStart"/>
      <w:r>
        <w:t>beschehen</w:t>
      </w:r>
      <w:proofErr w:type="spellEnd"/>
      <w:r>
        <w:t xml:space="preserve">: wie sollte es dann mir ergehen? Ihr wißt, was hochgefärbter Lügen wider mich ausgestoßen sind worden, als ich noch bei euch war, denn der Teufel meinem Amt trefflich feind ist, wie billig und ihm noththut nach Gestalt seines </w:t>
      </w:r>
      <w:proofErr w:type="spellStart"/>
      <w:r>
        <w:t>Fürnehmens</w:t>
      </w:r>
      <w:proofErr w:type="spellEnd"/>
      <w:r>
        <w:t xml:space="preserve">, soll ihn aber, ob Gott will, nichts helfen. Ich will mit der Gnade und Hilfe meines l. Vaters im Himmel ein guter Geruch Christi sein allenthalben, obwohl etliche den Tod darob empfahen müssen. Wer kann dem thun? Christus ist selbst der Stein des Anstoßes und Fels der Aergernisse, gesetzt als ein Zeichen zu Fall und Auferstehung Vieler in Israel. Was sollten denn wir sein, seine armen und unwürdigen Diener? Noch dennoch, so viel an uns, sollen wir die uns aufgetragenen Lügen, wie Christus auch gethan hat, verantworten; </w:t>
      </w:r>
      <w:proofErr w:type="spellStart"/>
      <w:r>
        <w:t>derhalb</w:t>
      </w:r>
      <w:proofErr w:type="spellEnd"/>
      <w:r>
        <w:t xml:space="preserve"> ich auch euch also habe schreiben und bitten wollen, um der Wahrheit willen mich getreulich hierin zu verantworten, wie denn </w:t>
      </w:r>
      <w:proofErr w:type="spellStart"/>
      <w:r>
        <w:t>zusammt</w:t>
      </w:r>
      <w:proofErr w:type="spellEnd"/>
      <w:r>
        <w:t xml:space="preserve"> meinem hohen Vertrauen auch christliche Pflicht und Billigkeit erfordert. Der Tag des Herrn soll es Alles offenbaren.“</w:t>
      </w:r>
    </w:p>
    <w:p w14:paraId="40FB6A43" w14:textId="77777777" w:rsidR="00890A24" w:rsidRDefault="00890A24" w:rsidP="00890A24">
      <w:pPr>
        <w:pStyle w:val="berschrift3"/>
        <w:rPr>
          <w:b/>
          <w:bCs/>
        </w:rPr>
      </w:pPr>
      <w:r>
        <w:rPr>
          <w:b/>
          <w:bCs/>
        </w:rPr>
        <w:t>A</w:t>
      </w:r>
      <w:r w:rsidRPr="00890A24">
        <w:t>n Thomas Blaurer, 14.3.1536</w:t>
      </w:r>
    </w:p>
    <w:p w14:paraId="0828697B" w14:textId="77777777" w:rsidR="00890A24" w:rsidRDefault="00890A24" w:rsidP="00890A24">
      <w:pPr>
        <w:pStyle w:val="StandardWeb"/>
        <w:spacing w:before="0" w:beforeAutospacing="0" w:after="150" w:afterAutospacing="0"/>
      </w:pPr>
      <w:r>
        <w:t xml:space="preserve">„Meine Frau brauch ich euch nicht erst zu empfehlen; sie rühmt in allen ihren Briefen eure Dienstwilligkeit; doch empfehle ich euch meine auch sonst genug empfohlene </w:t>
      </w:r>
      <w:proofErr w:type="spellStart"/>
      <w:r>
        <w:t>Wittwe</w:t>
      </w:r>
      <w:proofErr w:type="spellEnd"/>
      <w:r>
        <w:t xml:space="preserve">. Sag der lieben Hausfrau, mich verlang so sehr zu ihr, daß ich doch einmal viel Ding mit ihr redete. Ich </w:t>
      </w:r>
      <w:proofErr w:type="spellStart"/>
      <w:r>
        <w:t>werd</w:t>
      </w:r>
      <w:proofErr w:type="spellEnd"/>
      <w:r>
        <w:t xml:space="preserve"> wohl halb vergessen, wo </w:t>
      </w:r>
      <w:proofErr w:type="spellStart"/>
      <w:r>
        <w:t>verzeicht</w:t>
      </w:r>
      <w:proofErr w:type="spellEnd"/>
      <w:r>
        <w:t xml:space="preserve">, ehe ich komme; </w:t>
      </w:r>
      <w:proofErr w:type="spellStart"/>
      <w:r>
        <w:t>entbittet</w:t>
      </w:r>
      <w:proofErr w:type="spellEnd"/>
      <w:r>
        <w:t xml:space="preserve"> Gott treulich für mich. Ihr könnet euch leicht vorstellen, wie unbequem und unglücklich ich mich hier fühle. Ich lebe als ein Fremder. Stets neue Sorgen für die Kirchen nehmen mich in Anspruch. Vieles möchte ich ungeschehen, Anderes anders haben, und doch gelte ich Unschuldiger als der Schuldige für Alles. Die Kirchenvisitation, deren Beendigung mir vielleicht die Rückkehr zu euch gestattet, wird so oft ausgesetzt, daß sie wohl, wenn es so fortgeht, vor vollen zwei Jahren nicht zum Abschluß kommen dürfte. Unterdessen bin ich eures Anblicks und des Zusammenlebens mit euch und allen meinen Lieben, insbesondere mit meiner allerliebsten Frau beraubt, beraubt bin ich auch meiner Studien, beraubt auch aller der Dinge, welche dieses elende Leben erträglich machen und das Gefühl jener Leiden mildern könnten. Und was das Schlimmste ist, ich finde keine Gründe mich loszumachen, außer solchen, welche der Herzog gar nicht oder nur wenig gelten läßt. Doch sage ich dieses nur dir, denn ich möchte nicht, daß meine Frau von diesem Verzug erfahre; vielmehr soll sie durch die Hoffnung auf meine baldige Heimkehr aufrecht erhalten werden. Und vielleicht führt der Herr ja eine unerwartete Gelegenheit herbei, die mir die Rückkehr zu euch gestattet.“</w:t>
      </w:r>
    </w:p>
    <w:p w14:paraId="43BD972D" w14:textId="77777777" w:rsidR="00890A24" w:rsidRDefault="00890A24" w:rsidP="00890A24">
      <w:pPr>
        <w:pStyle w:val="berschrift3"/>
        <w:rPr>
          <w:b/>
          <w:bCs/>
        </w:rPr>
      </w:pPr>
      <w:r w:rsidRPr="00890A24">
        <w:t xml:space="preserve">An Johann </w:t>
      </w:r>
      <w:proofErr w:type="spellStart"/>
      <w:r w:rsidRPr="00890A24">
        <w:t>Machtolph</w:t>
      </w:r>
      <w:proofErr w:type="spellEnd"/>
      <w:r w:rsidRPr="00890A24">
        <w:t xml:space="preserve"> (Auszug)</w:t>
      </w:r>
    </w:p>
    <w:p w14:paraId="5B5D6DCA" w14:textId="77777777" w:rsidR="00890A24" w:rsidRDefault="00890A24" w:rsidP="00890A24">
      <w:pPr>
        <w:pStyle w:val="StandardWeb"/>
        <w:spacing w:before="0" w:beforeAutospacing="0" w:after="150" w:afterAutospacing="0"/>
      </w:pPr>
      <w:r>
        <w:t>27.11.1536</w:t>
      </w:r>
    </w:p>
    <w:p w14:paraId="2A49D36C" w14:textId="77777777" w:rsidR="00890A24" w:rsidRDefault="00890A24" w:rsidP="00890A24">
      <w:pPr>
        <w:pStyle w:val="StandardWeb"/>
        <w:spacing w:before="0" w:beforeAutospacing="0" w:after="150" w:afterAutospacing="0"/>
      </w:pPr>
      <w:r>
        <w:t xml:space="preserve">Dem achtbaren, hochgelehrten Herren Johann </w:t>
      </w:r>
      <w:proofErr w:type="spellStart"/>
      <w:r>
        <w:t>Machtolph</w:t>
      </w:r>
      <w:proofErr w:type="spellEnd"/>
      <w:r>
        <w:t>, Stadtschreiber zu Eßlingen meinem günstigen lieben Herren.</w:t>
      </w:r>
    </w:p>
    <w:p w14:paraId="6D40A56E" w14:textId="77777777" w:rsidR="00890A24" w:rsidRDefault="00890A24" w:rsidP="00890A24">
      <w:pPr>
        <w:pStyle w:val="StandardWeb"/>
        <w:spacing w:before="0" w:beforeAutospacing="0" w:after="150" w:afterAutospacing="0"/>
      </w:pPr>
      <w:r>
        <w:t xml:space="preserve">Gnad und Fried durch Christum von Gott samt </w:t>
      </w:r>
      <w:proofErr w:type="spellStart"/>
      <w:r>
        <w:t>Entbietung</w:t>
      </w:r>
      <w:proofErr w:type="spellEnd"/>
      <w:r>
        <w:t xml:space="preserve"> meiner ganz gutwilligen christlichen Dienste </w:t>
      </w:r>
      <w:proofErr w:type="spellStart"/>
      <w:r>
        <w:t>zuvoren</w:t>
      </w:r>
      <w:proofErr w:type="spellEnd"/>
      <w:r>
        <w:t>, sonders günstiger Herr und geliebter vertrauter Bruder.</w:t>
      </w:r>
    </w:p>
    <w:p w14:paraId="64176CF0" w14:textId="77777777" w:rsidR="00890A24" w:rsidRDefault="00890A24" w:rsidP="00890A24">
      <w:pPr>
        <w:pStyle w:val="StandardWeb"/>
        <w:spacing w:before="0" w:beforeAutospacing="0" w:after="150" w:afterAutospacing="0"/>
      </w:pPr>
      <w:r>
        <w:t>…</w:t>
      </w:r>
    </w:p>
    <w:p w14:paraId="71BB1651" w14:textId="77777777" w:rsidR="00890A24" w:rsidRDefault="00890A24" w:rsidP="00890A24">
      <w:pPr>
        <w:pStyle w:val="StandardWeb"/>
        <w:spacing w:before="0" w:beforeAutospacing="0" w:after="150" w:afterAutospacing="0"/>
      </w:pPr>
      <w:r>
        <w:t xml:space="preserve">Am andern, als ihr mir geschrieben, des Philippi Melanchthons halber, wißt, daß er ganz wohl mit mir zufrieden gewesen, auch aller Ding freundlich von mir </w:t>
      </w:r>
      <w:proofErr w:type="spellStart"/>
      <w:r>
        <w:t>abgescheiden</w:t>
      </w:r>
      <w:proofErr w:type="spellEnd"/>
      <w:r>
        <w:t xml:space="preserve"> ist, ja als er erstlich herkam, und ich am dritten Tag nach seiner Ankunft hinweg ritt von Tübingen, der Meinung, daß ich ihn über </w:t>
      </w:r>
      <w:proofErr w:type="spellStart"/>
      <w:r>
        <w:t>etlich</w:t>
      </w:r>
      <w:proofErr w:type="spellEnd"/>
      <w:r>
        <w:t xml:space="preserve"> Tag wiederum finden sollt, und er aber am Morgen, wie ich am </w:t>
      </w:r>
      <w:proofErr w:type="spellStart"/>
      <w:r>
        <w:t>Aubend</w:t>
      </w:r>
      <w:proofErr w:type="spellEnd"/>
      <w:r>
        <w:t xml:space="preserve"> wiederum kam, schon </w:t>
      </w:r>
      <w:proofErr w:type="spellStart"/>
      <w:r>
        <w:t>verruckt</w:t>
      </w:r>
      <w:proofErr w:type="spellEnd"/>
      <w:r>
        <w:t xml:space="preserve"> (hinweggegangen) war, hat er ein freundlichen Brief und </w:t>
      </w:r>
      <w:proofErr w:type="spellStart"/>
      <w:r>
        <w:t>epistel</w:t>
      </w:r>
      <w:proofErr w:type="spellEnd"/>
      <w:r>
        <w:t xml:space="preserve"> an mich hinter </w:t>
      </w:r>
      <w:proofErr w:type="spellStart"/>
      <w:r>
        <w:t>ihme</w:t>
      </w:r>
      <w:proofErr w:type="spellEnd"/>
      <w:r>
        <w:t xml:space="preserve"> gelassen, doch ritt ich </w:t>
      </w:r>
      <w:proofErr w:type="spellStart"/>
      <w:r>
        <w:t>ihme</w:t>
      </w:r>
      <w:proofErr w:type="spellEnd"/>
      <w:r>
        <w:t xml:space="preserve"> wiederum nach gen Stuttgart, als ich ihn hie </w:t>
      </w:r>
      <w:proofErr w:type="spellStart"/>
      <w:r>
        <w:t>nit</w:t>
      </w:r>
      <w:proofErr w:type="spellEnd"/>
      <w:r>
        <w:t xml:space="preserve"> fand, damit ich mit ihm letzte, do was er aber auf gnädig Ansinnen meines gnädigen Herren wiederum auf Tübingen </w:t>
      </w:r>
      <w:proofErr w:type="spellStart"/>
      <w:r>
        <w:t>verruckt</w:t>
      </w:r>
      <w:proofErr w:type="spellEnd"/>
      <w:r>
        <w:t xml:space="preserve">, und hatte ich sein uff dem Weg verfehlt, kam aber gleich ihm nach gen Tübingen, und half </w:t>
      </w:r>
      <w:proofErr w:type="spellStart"/>
      <w:r>
        <w:t>handlen</w:t>
      </w:r>
      <w:proofErr w:type="spellEnd"/>
      <w:r>
        <w:t xml:space="preserve"> und </w:t>
      </w:r>
      <w:proofErr w:type="spellStart"/>
      <w:r>
        <w:t>berathschlagen</w:t>
      </w:r>
      <w:proofErr w:type="spellEnd"/>
      <w:r>
        <w:t xml:space="preserve"> der </w:t>
      </w:r>
      <w:proofErr w:type="spellStart"/>
      <w:r>
        <w:t>Schul</w:t>
      </w:r>
      <w:proofErr w:type="spellEnd"/>
      <w:r>
        <w:t xml:space="preserve"> halber, wie dann mein gnädiger Herr befohlen hatte, wie ich dann von Stund an auf des Philippi Ankunft meinem gnädigen Herren, der damals zu Sulz was (war), deßhalb geschrieben und Sein Gnad ganz </w:t>
      </w:r>
      <w:proofErr w:type="spellStart"/>
      <w:r>
        <w:t>unterthäniglich</w:t>
      </w:r>
      <w:proofErr w:type="spellEnd"/>
      <w:r>
        <w:t xml:space="preserve"> aufgesucht hab, daß Sie </w:t>
      </w:r>
      <w:proofErr w:type="spellStart"/>
      <w:r>
        <w:t>ihne</w:t>
      </w:r>
      <w:proofErr w:type="spellEnd"/>
      <w:r>
        <w:t xml:space="preserve"> wollte beschreiben rc. damit etliche Mängel der </w:t>
      </w:r>
      <w:proofErr w:type="spellStart"/>
      <w:r>
        <w:t>Schul</w:t>
      </w:r>
      <w:proofErr w:type="spellEnd"/>
      <w:r>
        <w:t xml:space="preserve"> möchten verbessert werden, bin auch darnach also </w:t>
      </w:r>
      <w:proofErr w:type="spellStart"/>
      <w:r>
        <w:t>etlich</w:t>
      </w:r>
      <w:proofErr w:type="spellEnd"/>
      <w:r>
        <w:t xml:space="preserve"> Tag bis auf seinen Abschied hie zu Tübingen bei </w:t>
      </w:r>
      <w:proofErr w:type="spellStart"/>
      <w:r>
        <w:t>ihme</w:t>
      </w:r>
      <w:proofErr w:type="spellEnd"/>
      <w:r>
        <w:t xml:space="preserve"> geblieben, und halt ihn gar </w:t>
      </w:r>
      <w:proofErr w:type="spellStart"/>
      <w:r>
        <w:t>nit</w:t>
      </w:r>
      <w:proofErr w:type="spellEnd"/>
      <w:r>
        <w:t xml:space="preserve"> so für leichtfertig, daß er </w:t>
      </w:r>
      <w:proofErr w:type="spellStart"/>
      <w:r>
        <w:t>anderst</w:t>
      </w:r>
      <w:proofErr w:type="spellEnd"/>
      <w:r>
        <w:t xml:space="preserve"> sich gegen mir, denn ihm zu Muth und Herz gewesen, erzeigt hab. Der Kirchen-Ordnung halber ist ihm gar nichts befohlen worden, hat sich deß auch </w:t>
      </w:r>
      <w:proofErr w:type="spellStart"/>
      <w:r>
        <w:t>nit</w:t>
      </w:r>
      <w:proofErr w:type="spellEnd"/>
      <w:r>
        <w:t xml:space="preserve"> angenommen. So weiß ich von keiner </w:t>
      </w:r>
      <w:proofErr w:type="spellStart"/>
      <w:r>
        <w:t>Ungnad</w:t>
      </w:r>
      <w:proofErr w:type="spellEnd"/>
      <w:r>
        <w:t xml:space="preserve">, wiewohl man an viel Orten im Land, auch vor und eh Philippus kommen, davon gesagt hat, wie ich ein ungnädigen Fürsten hab, aber ich bins wohl gewohnt, und in denen und dergleichen </w:t>
      </w:r>
      <w:proofErr w:type="spellStart"/>
      <w:r>
        <w:t>Luginen</w:t>
      </w:r>
      <w:proofErr w:type="spellEnd"/>
      <w:r>
        <w:t xml:space="preserve"> </w:t>
      </w:r>
      <w:proofErr w:type="spellStart"/>
      <w:r>
        <w:t>jezt</w:t>
      </w:r>
      <w:proofErr w:type="spellEnd"/>
      <w:r>
        <w:t xml:space="preserve"> lang </w:t>
      </w:r>
      <w:proofErr w:type="spellStart"/>
      <w:r>
        <w:t>gewalket</w:t>
      </w:r>
      <w:proofErr w:type="spellEnd"/>
      <w:r>
        <w:t xml:space="preserve">, der Vater der Lüge handelt </w:t>
      </w:r>
      <w:proofErr w:type="spellStart"/>
      <w:r>
        <w:t>nit</w:t>
      </w:r>
      <w:proofErr w:type="spellEnd"/>
      <w:r>
        <w:t xml:space="preserve"> </w:t>
      </w:r>
      <w:proofErr w:type="spellStart"/>
      <w:r>
        <w:t>anderst</w:t>
      </w:r>
      <w:proofErr w:type="spellEnd"/>
      <w:r>
        <w:t xml:space="preserve"> gegen den Dienern der Wahrheit, hat allenthalben seine Boten und Unterträger, die ihr Gift zu Nachtheil und Verkleinerung der Wahrheit </w:t>
      </w:r>
      <w:proofErr w:type="spellStart"/>
      <w:r>
        <w:t>uffgiessen</w:t>
      </w:r>
      <w:proofErr w:type="spellEnd"/>
      <w:r>
        <w:t xml:space="preserve">, der treu Gott </w:t>
      </w:r>
      <w:proofErr w:type="spellStart"/>
      <w:r>
        <w:t>gebs</w:t>
      </w:r>
      <w:proofErr w:type="spellEnd"/>
      <w:r>
        <w:t xml:space="preserve"> ihnen zu erkennen. Mein gnädiger Herr ist </w:t>
      </w:r>
      <w:proofErr w:type="spellStart"/>
      <w:r>
        <w:t>nit</w:t>
      </w:r>
      <w:proofErr w:type="spellEnd"/>
      <w:r>
        <w:t xml:space="preserve"> so blöd, wenn er mir ungnädig wäre, er würde mirs keineswegs bergen, wenn ich ein viel größerer wäre, denn ich bin; darum wollt Euch </w:t>
      </w:r>
      <w:proofErr w:type="spellStart"/>
      <w:r>
        <w:t>diß</w:t>
      </w:r>
      <w:proofErr w:type="spellEnd"/>
      <w:r>
        <w:t xml:space="preserve"> Orts nichts irren lassen. Es sind wohl </w:t>
      </w:r>
      <w:proofErr w:type="spellStart"/>
      <w:r>
        <w:t>Leut</w:t>
      </w:r>
      <w:proofErr w:type="spellEnd"/>
      <w:r>
        <w:t xml:space="preserve"> hie zu Tübingen, die alles Args zu meinen Sachen reden, befiehl ich Gott, daß es alles zu seinem Lob gerathe, ich bin für meine Person </w:t>
      </w:r>
      <w:proofErr w:type="spellStart"/>
      <w:r>
        <w:t>nit</w:t>
      </w:r>
      <w:proofErr w:type="spellEnd"/>
      <w:r>
        <w:t xml:space="preserve"> besseres werth, ja hab zu tausendmal viel </w:t>
      </w:r>
      <w:proofErr w:type="spellStart"/>
      <w:r>
        <w:t>ärgers</w:t>
      </w:r>
      <w:proofErr w:type="spellEnd"/>
      <w:r>
        <w:t xml:space="preserve"> </w:t>
      </w:r>
      <w:proofErr w:type="spellStart"/>
      <w:r>
        <w:t>beschuldt</w:t>
      </w:r>
      <w:proofErr w:type="spellEnd"/>
      <w:r>
        <w:t xml:space="preserve">, aber der Herr ist gut, der laßt uns vor seinen und unsern Feinden </w:t>
      </w:r>
      <w:proofErr w:type="spellStart"/>
      <w:r>
        <w:t>nit</w:t>
      </w:r>
      <w:proofErr w:type="spellEnd"/>
      <w:r>
        <w:t xml:space="preserve"> zu Schanden werden, dem sind (seyd) allezeit in sein Gnad und Schirm befohlen, und bittet ihn mit Treuen für mich.</w:t>
      </w:r>
    </w:p>
    <w:p w14:paraId="7F7BB8D3" w14:textId="77777777" w:rsidR="00890A24" w:rsidRDefault="00890A24" w:rsidP="00890A24">
      <w:pPr>
        <w:pStyle w:val="berschrift3"/>
        <w:rPr>
          <w:b/>
          <w:bCs/>
        </w:rPr>
      </w:pPr>
      <w:r w:rsidRPr="00890A24">
        <w:t xml:space="preserve">An Johann </w:t>
      </w:r>
      <w:proofErr w:type="spellStart"/>
      <w:r w:rsidRPr="00890A24">
        <w:t>Machtolph</w:t>
      </w:r>
      <w:proofErr w:type="spellEnd"/>
      <w:r w:rsidRPr="00890A24">
        <w:t xml:space="preserve"> über den Götzentag zu Urach</w:t>
      </w:r>
    </w:p>
    <w:p w14:paraId="486E817F" w14:textId="77777777" w:rsidR="00890A24" w:rsidRDefault="00890A24" w:rsidP="00890A24">
      <w:pPr>
        <w:pStyle w:val="StandardWeb"/>
        <w:spacing w:before="0" w:beforeAutospacing="0" w:after="150" w:afterAutospacing="0"/>
      </w:pPr>
      <w:r>
        <w:t xml:space="preserve">Sonders vertrauter, günstiger, lieber Herr und Bruder. Ich kann Euch in der Eil dannoch </w:t>
      </w:r>
      <w:proofErr w:type="spellStart"/>
      <w:r>
        <w:t>nit</w:t>
      </w:r>
      <w:proofErr w:type="spellEnd"/>
      <w:r>
        <w:t xml:space="preserve"> verhalten, daß auf Sonntag nächst vor dato ein Götzentag hie zu Urach gehalten worden, uff welchen von meinem gnädigen Herren beschrieben worden der Brenz, Doctor Pauls </w:t>
      </w:r>
      <w:proofErr w:type="spellStart"/>
      <w:r>
        <w:t>Phygio</w:t>
      </w:r>
      <w:proofErr w:type="spellEnd"/>
      <w:r>
        <w:t xml:space="preserve"> zu </w:t>
      </w:r>
      <w:proofErr w:type="spellStart"/>
      <w:r>
        <w:t>Tüwingen</w:t>
      </w:r>
      <w:proofErr w:type="spellEnd"/>
      <w:r>
        <w:t xml:space="preserve">, </w:t>
      </w:r>
      <w:proofErr w:type="spellStart"/>
      <w:r>
        <w:t>Maister</w:t>
      </w:r>
      <w:proofErr w:type="spellEnd"/>
      <w:r>
        <w:t xml:space="preserve"> Caspar Greter, Pfarrer zu Herrenberg, </w:t>
      </w:r>
      <w:proofErr w:type="spellStart"/>
      <w:r>
        <w:t>Maister</w:t>
      </w:r>
      <w:proofErr w:type="spellEnd"/>
      <w:r>
        <w:t xml:space="preserve"> Mattheus Alber zu Reutlingen, </w:t>
      </w:r>
      <w:proofErr w:type="spellStart"/>
      <w:r>
        <w:t>Maister</w:t>
      </w:r>
      <w:proofErr w:type="spellEnd"/>
      <w:r>
        <w:t xml:space="preserve"> Erhart Schnepf und ich, auch ist </w:t>
      </w:r>
      <w:proofErr w:type="spellStart"/>
      <w:r>
        <w:t>Maister</w:t>
      </w:r>
      <w:proofErr w:type="spellEnd"/>
      <w:r>
        <w:t xml:space="preserve"> Wenz, Prediger hie zu Aurach auch dabey gewesen. Da hättet ihr Wunder gehört! Wir haben den ganzen Sonntag Morgens und Nachmittag Gespräch gehalten, in Beiseyn der verordneten Räth, nämlich des Marschalls, </w:t>
      </w:r>
      <w:proofErr w:type="spellStart"/>
      <w:r>
        <w:t>Balthiß</w:t>
      </w:r>
      <w:proofErr w:type="spellEnd"/>
      <w:r>
        <w:t xml:space="preserve"> von Gültlingen, Doctor </w:t>
      </w:r>
      <w:proofErr w:type="spellStart"/>
      <w:r>
        <w:t>Knoders</w:t>
      </w:r>
      <w:proofErr w:type="spellEnd"/>
      <w:r>
        <w:t xml:space="preserve"> auch Doctor Philipp Langen, aber uns </w:t>
      </w:r>
      <w:proofErr w:type="spellStart"/>
      <w:r>
        <w:t>nit</w:t>
      </w:r>
      <w:proofErr w:type="spellEnd"/>
      <w:r>
        <w:t xml:space="preserve"> vergleichen mögen, also daß die Räth </w:t>
      </w:r>
      <w:proofErr w:type="spellStart"/>
      <w:r>
        <w:t>leztlich</w:t>
      </w:r>
      <w:proofErr w:type="spellEnd"/>
      <w:r>
        <w:t xml:space="preserve"> begehrt, daß jeder seine Meinung in Schrift vergreifen, und aber all andern </w:t>
      </w:r>
      <w:proofErr w:type="spellStart"/>
      <w:r>
        <w:t>Umständ</w:t>
      </w:r>
      <w:proofErr w:type="spellEnd"/>
      <w:r>
        <w:t xml:space="preserve"> fallen lassen und allein schlecht und grad uff </w:t>
      </w:r>
      <w:proofErr w:type="spellStart"/>
      <w:r>
        <w:t>diß</w:t>
      </w:r>
      <w:proofErr w:type="spellEnd"/>
      <w:r>
        <w:t xml:space="preserve"> Frag Antwort stellen wollte: Ob unser gnädiger Fürst und Herr möge all Bildnisse dieser Zeit </w:t>
      </w:r>
      <w:proofErr w:type="spellStart"/>
      <w:r>
        <w:t>uss</w:t>
      </w:r>
      <w:proofErr w:type="spellEnd"/>
      <w:r>
        <w:t xml:space="preserve"> den Kirchen räumen lassen, welches also geschehen auf </w:t>
      </w:r>
      <w:proofErr w:type="spellStart"/>
      <w:r>
        <w:t>MOndtag</w:t>
      </w:r>
      <w:proofErr w:type="spellEnd"/>
      <w:r>
        <w:t xml:space="preserve">, daß jeder insonderheit seine Meinung den Räthen übergeben hat. Wird man </w:t>
      </w:r>
      <w:proofErr w:type="spellStart"/>
      <w:r>
        <w:t>hochgemeldt</w:t>
      </w:r>
      <w:proofErr w:type="spellEnd"/>
      <w:r>
        <w:t xml:space="preserve"> meinem gnädigen Herren </w:t>
      </w:r>
      <w:proofErr w:type="spellStart"/>
      <w:r>
        <w:t>fürbringen</w:t>
      </w:r>
      <w:proofErr w:type="spellEnd"/>
      <w:r>
        <w:t xml:space="preserve">, was dann sein Gnad weiter fürnehmen, wird sich in kurzem wohl erscheinen. Es ist doch ein große </w:t>
      </w:r>
      <w:proofErr w:type="spellStart"/>
      <w:r>
        <w:t>Straf</w:t>
      </w:r>
      <w:proofErr w:type="spellEnd"/>
      <w:r>
        <w:t xml:space="preserve"> und Plag über uns, daß wir so viel wichtiger Sachen auszurichten hätten und aber mit solchen Kindswerk </w:t>
      </w:r>
      <w:proofErr w:type="spellStart"/>
      <w:r>
        <w:t>umgond</w:t>
      </w:r>
      <w:proofErr w:type="spellEnd"/>
      <w:r>
        <w:t xml:space="preserve"> (umgehen) und daß die stummen Götzen ein solch </w:t>
      </w:r>
      <w:proofErr w:type="spellStart"/>
      <w:r>
        <w:t>Geschrey</w:t>
      </w:r>
      <w:proofErr w:type="spellEnd"/>
      <w:r>
        <w:t xml:space="preserve"> sollen machen. Der lieb Gott erbarm sich über uns, verleih seiner heiligen </w:t>
      </w:r>
      <w:proofErr w:type="spellStart"/>
      <w:r>
        <w:t>Gemeind</w:t>
      </w:r>
      <w:proofErr w:type="spellEnd"/>
      <w:r>
        <w:t xml:space="preserve"> Fried, Liebe und Einigkeit, Amen. Wöllet solches meinen lieben Herren und Brüdern, M. Jacob Ottern und Herrn Steffan auch anzeigen rc. und ihres </w:t>
      </w:r>
      <w:proofErr w:type="spellStart"/>
      <w:r>
        <w:t>Fürbitts</w:t>
      </w:r>
      <w:proofErr w:type="spellEnd"/>
      <w:r>
        <w:t xml:space="preserve"> für mich begehren. Datum zu Urach uff den XII. </w:t>
      </w:r>
      <w:proofErr w:type="spellStart"/>
      <w:r>
        <w:t>Septembris</w:t>
      </w:r>
      <w:proofErr w:type="spellEnd"/>
      <w:r>
        <w:t xml:space="preserve"> Anno 1537.</w:t>
      </w:r>
    </w:p>
    <w:p w14:paraId="526AAEF1" w14:textId="77777777" w:rsidR="00890A24" w:rsidRDefault="00890A24" w:rsidP="00890A24">
      <w:pPr>
        <w:pStyle w:val="StandardWeb"/>
        <w:spacing w:before="0" w:beforeAutospacing="0" w:after="150" w:afterAutospacing="0"/>
      </w:pPr>
      <w:r>
        <w:t>Ambrosius Blaurer</w:t>
      </w:r>
    </w:p>
    <w:p w14:paraId="58FCC68A" w14:textId="77777777" w:rsidR="00890A24" w:rsidRDefault="00890A24" w:rsidP="00890A24">
      <w:pPr>
        <w:pStyle w:val="berschrift3"/>
        <w:rPr>
          <w:b/>
          <w:bCs/>
        </w:rPr>
      </w:pPr>
      <w:r>
        <w:rPr>
          <w:b/>
          <w:bCs/>
        </w:rPr>
        <w:t>A</w:t>
      </w:r>
      <w:r w:rsidRPr="00890A24">
        <w:t>n den Konstanzer Rat, 11.2.1538</w:t>
      </w:r>
    </w:p>
    <w:p w14:paraId="74598089" w14:textId="77777777" w:rsidR="00890A24" w:rsidRDefault="00890A24" w:rsidP="00890A24">
      <w:pPr>
        <w:pStyle w:val="StandardWeb"/>
        <w:spacing w:before="0" w:beforeAutospacing="0" w:after="150" w:afterAutospacing="0"/>
      </w:pPr>
      <w:r>
        <w:t xml:space="preserve">„Ich bin aus viel </w:t>
      </w:r>
      <w:proofErr w:type="spellStart"/>
      <w:r>
        <w:t>scheinbarlichen</w:t>
      </w:r>
      <w:proofErr w:type="spellEnd"/>
      <w:r>
        <w:t xml:space="preserve"> </w:t>
      </w:r>
      <w:proofErr w:type="spellStart"/>
      <w:r>
        <w:t>Anzeigungen</w:t>
      </w:r>
      <w:proofErr w:type="spellEnd"/>
      <w:r>
        <w:t xml:space="preserve"> gewiß, daß mein Beruf in dich Fürstenthum Württemberg ordentlich und aus Gott, auch </w:t>
      </w:r>
      <w:proofErr w:type="spellStart"/>
      <w:r>
        <w:t>anbisher</w:t>
      </w:r>
      <w:proofErr w:type="spellEnd"/>
      <w:r>
        <w:t xml:space="preserve">, ihm sei Lob, nicht übel erschossen ist. Nun sind aber die Sachen noch dieser Zeit dermaßen geschaffen, daß vielleicht der </w:t>
      </w:r>
      <w:proofErr w:type="spellStart"/>
      <w:r>
        <w:t>Halbtheil</w:t>
      </w:r>
      <w:proofErr w:type="spellEnd"/>
      <w:r>
        <w:t xml:space="preserve"> und dennoch nicht gar dieses Fürstenthums </w:t>
      </w:r>
      <w:proofErr w:type="spellStart"/>
      <w:r>
        <w:t>gevisitiret</w:t>
      </w:r>
      <w:proofErr w:type="spellEnd"/>
      <w:r>
        <w:t xml:space="preserve"> und der Nothdurft nach versehen ist, und zudem die verordneten </w:t>
      </w:r>
      <w:proofErr w:type="spellStart"/>
      <w:r>
        <w:t>Visitierer</w:t>
      </w:r>
      <w:proofErr w:type="spellEnd"/>
      <w:r>
        <w:t xml:space="preserve"> also gesinnet, daß ich gänzlich zu vermuthen habe, wo ich nicht zugegen, daß manchem guten Pfarrer, so von mir aufgesetzt worden, das Examen zu schwer und er demnach abgestoßen würde, nicht ohne kleinen Anstoß seiner Unterthanen und Nachtheil des ganzen Handels. Denn etliche Leute dermaßen erbittert, von daß der Bilder und etlicher anderen Sachen halber nicht ihres Gefallens gehandelt worden, daß sie gedenken, wie sie alle Diejenigen </w:t>
      </w:r>
      <w:proofErr w:type="spellStart"/>
      <w:r>
        <w:t>schüpffen</w:t>
      </w:r>
      <w:proofErr w:type="spellEnd"/>
      <w:r>
        <w:t xml:space="preserve"> möchten, so ihrer Meinung nicht wollen zufallen, wie ich denn in augenscheinlicher Erfahrung habe. So würde auch der Artikel, das Nachtmahl belangend, viel gröber und fleischlicher müssen gelehrt und gehalten werden, denn es Luther selbst begehrt; so wunderseltsam stehen etlicher Leute Fürnehmen…. Wenn ich mich selbst und meinen zeitlichen Nutz suchte, wollte ich viel lieber zu Augsburg, denn in diesem Fürstenthum sein, dieweil mir dieses viel </w:t>
      </w:r>
      <w:proofErr w:type="spellStart"/>
      <w:r>
        <w:t>genießlicher</w:t>
      </w:r>
      <w:proofErr w:type="spellEnd"/>
      <w:r>
        <w:t xml:space="preserve">, minder arbeitsam und </w:t>
      </w:r>
      <w:proofErr w:type="spellStart"/>
      <w:r>
        <w:t>fahrlich</w:t>
      </w:r>
      <w:proofErr w:type="spellEnd"/>
      <w:r>
        <w:t xml:space="preserve"> wäre, denn an dem Ort zu sein, da ich über so viel Müh und Arbeit, Fahr und Sorg auch an dem Zeitlichen Nachtheil leiden und das Meine, wie denn noch </w:t>
      </w:r>
      <w:proofErr w:type="spellStart"/>
      <w:r>
        <w:t>bisanher</w:t>
      </w:r>
      <w:proofErr w:type="spellEnd"/>
      <w:r>
        <w:t xml:space="preserve"> geschehen, einbüßen muß. Aber billig sollen wir uns, solches Alles hintangesetzt, dem gnädigen Gotteswillen ergeben und nach seinem Wohlgefallen gebrauchen lassen, auch mit Verlust Leibs und Lebens, geschweige des hinfälligen zeitlichen Guts. Er ist der Herr, wir seine nichtige Geschöpfe, welche er wie, wohin und wie lang ihm geliebt brauchen soll. Meines </w:t>
      </w:r>
      <w:proofErr w:type="spellStart"/>
      <w:r>
        <w:t>gn</w:t>
      </w:r>
      <w:proofErr w:type="spellEnd"/>
      <w:r>
        <w:t xml:space="preserve">. Herrn Herzogs Ulrichs halber kann ich nicht wissen, ob es mit Gnad oder </w:t>
      </w:r>
      <w:proofErr w:type="spellStart"/>
      <w:r>
        <w:t>Ungnad</w:t>
      </w:r>
      <w:proofErr w:type="spellEnd"/>
      <w:r>
        <w:t xml:space="preserve"> </w:t>
      </w:r>
      <w:proofErr w:type="spellStart"/>
      <w:r>
        <w:t>seinethalb</w:t>
      </w:r>
      <w:proofErr w:type="spellEnd"/>
      <w:r>
        <w:t xml:space="preserve"> sein möchte: die Stunden sind ungleich. Es sollte sich wohl fügen, daß </w:t>
      </w:r>
      <w:proofErr w:type="spellStart"/>
      <w:r>
        <w:t>anrucks</w:t>
      </w:r>
      <w:proofErr w:type="spellEnd"/>
      <w:r>
        <w:t xml:space="preserve"> groß </w:t>
      </w:r>
      <w:proofErr w:type="spellStart"/>
      <w:r>
        <w:t>Ungnad</w:t>
      </w:r>
      <w:proofErr w:type="spellEnd"/>
      <w:r>
        <w:t xml:space="preserve"> vorhanden und aller Dank sammt der Belohnung ganz verloren wäre; wiewohl ich Leute weiß, die gern zustimmen würden, daß es mit Gnaden </w:t>
      </w:r>
      <w:proofErr w:type="spellStart"/>
      <w:r>
        <w:t>beschehe</w:t>
      </w:r>
      <w:proofErr w:type="spellEnd"/>
      <w:r>
        <w:t xml:space="preserve">, nur daß ich aus dem Land käme. Darnach würden sie ihres Gefallens Einen zu ihnen ziehen und alle Ding nach ihrer Wohlmeinung wiederum anrichten, auch die Sachen dermaßen versehen, daß ich keinen </w:t>
      </w:r>
      <w:proofErr w:type="spellStart"/>
      <w:r>
        <w:t>Regreß</w:t>
      </w:r>
      <w:proofErr w:type="spellEnd"/>
      <w:r>
        <w:t xml:space="preserve"> wiederum haben möchte, und also viel guten geschickten Hirten und frommen Unterthanen zu kurz </w:t>
      </w:r>
      <w:proofErr w:type="spellStart"/>
      <w:r>
        <w:t>beschähe</w:t>
      </w:r>
      <w:proofErr w:type="spellEnd"/>
      <w:r>
        <w:t>. In Summa, es stehen alle Ding auf diese Stunde also, daß wenn der Fürst gleich jetzt nicht mein begehrte und mich nur leiden möchte, ich meinen Abschied dieß- mal nicht wüßte gegen Gott zu verantworten, bis die Visitation zu Ende lauft.“</w:t>
      </w:r>
    </w:p>
    <w:p w14:paraId="5B757C01" w14:textId="77777777" w:rsidR="00890A24" w:rsidRDefault="00890A24" w:rsidP="00890A24">
      <w:pPr>
        <w:pStyle w:val="berschrift3"/>
        <w:rPr>
          <w:b/>
          <w:bCs/>
        </w:rPr>
      </w:pPr>
      <w:r w:rsidRPr="00890A24">
        <w:t xml:space="preserve">An Johann </w:t>
      </w:r>
      <w:proofErr w:type="spellStart"/>
      <w:r w:rsidRPr="00890A24">
        <w:t>Machtolf</w:t>
      </w:r>
      <w:proofErr w:type="spellEnd"/>
    </w:p>
    <w:p w14:paraId="4523139F" w14:textId="77777777" w:rsidR="00890A24" w:rsidRDefault="00890A24" w:rsidP="00890A24">
      <w:pPr>
        <w:pStyle w:val="StandardWeb"/>
        <w:spacing w:before="0" w:beforeAutospacing="0" w:after="150" w:afterAutospacing="0"/>
      </w:pPr>
      <w:r>
        <w:t xml:space="preserve">Ich schreibe hiemit an Eueren Rat wegen des Herrn Johannes Bock, den ich hier nicht länger bei der </w:t>
      </w:r>
      <w:proofErr w:type="spellStart"/>
      <w:r>
        <w:t>Helferei</w:t>
      </w:r>
      <w:proofErr w:type="spellEnd"/>
      <w:r>
        <w:t xml:space="preserve"> erhalten kann, und bitte, ihm, weil das Einkommen seiner kleinen </w:t>
      </w:r>
      <w:proofErr w:type="spellStart"/>
      <w:r>
        <w:t>Pfrund</w:t>
      </w:r>
      <w:proofErr w:type="spellEnd"/>
      <w:r>
        <w:t xml:space="preserve"> für seinen Unterhalt nicht genügt, zu einer Zulage zu verhelfen, damit er, wenn nicht länger, doch noch ein Jahr hier studieren kann. Nehmt Euch der Sache an. Das Geld wäre sicher gut angelegt; er hat jetzt erst den rechten Nutzen vom Studium, und Ihr bedürft seiner Dienste noch nicht. Meine Herren von Konstanz haben auch einen jungen Prediger mit Weib und Kind zum Studieren nach Basel geschickt, wo er sich jetzt zwei Jahre aufgehalten, und nun kommt er nach Tübingen, um da eine Zeitlang zu studieren; er hat von meinen Herren mehr als 100 Gulden. Bock hat sich hier durchaus gut gehalten. Sollte für ihn nichts zu erlangen sein, so bemüht Euch um die Erlaubnis, eine Pfarrei im Württembergischen zu übernehmen, bis Ihr seiner Dienste bedürft; hätte er bei Euch sein genügendes Auskommen, so käme er lieber schon jetzt nach Eßlingen.</w:t>
      </w:r>
    </w:p>
    <w:p w14:paraId="6DB48BC2" w14:textId="77777777" w:rsidR="00890A24" w:rsidRDefault="00890A24" w:rsidP="00890A24">
      <w:pPr>
        <w:pStyle w:val="StandardWeb"/>
        <w:spacing w:before="0" w:beforeAutospacing="0" w:after="150" w:afterAutospacing="0"/>
      </w:pPr>
      <w:r>
        <w:t xml:space="preserve">Ihr wißt, daß des </w:t>
      </w:r>
      <w:proofErr w:type="spellStart"/>
      <w:r>
        <w:t>Betlis</w:t>
      </w:r>
      <w:proofErr w:type="spellEnd"/>
      <w:r>
        <w:t xml:space="preserve"> zu </w:t>
      </w:r>
      <w:proofErr w:type="spellStart"/>
      <w:r>
        <w:t>Krummenacker</w:t>
      </w:r>
      <w:proofErr w:type="spellEnd"/>
      <w:r>
        <w:t xml:space="preserve"> Schwester </w:t>
      </w:r>
      <w:proofErr w:type="spellStart"/>
      <w:r>
        <w:t>Gretle</w:t>
      </w:r>
      <w:proofErr w:type="spellEnd"/>
      <w:r>
        <w:t xml:space="preserve"> eine Zeitlang bei meiner Schwester gedient, dann in Konstanz geheiratet hat und bald gestorben ist. Dem Mann stehen von ihrer Hinterlassenschaft noch 7 </w:t>
      </w:r>
      <w:proofErr w:type="spellStart"/>
      <w:r>
        <w:t>Punf</w:t>
      </w:r>
      <w:proofErr w:type="spellEnd"/>
      <w:r>
        <w:t xml:space="preserve"> aus und der Abzug, den er hat erlegen müssen; deshalb bitte ich Euch, mit den Erben und Pflegern wegen der Ausrichtung zu verhandeln. Grüßt die Eurigen und alle guten Herren und betet für mich und mein Amt. Es steht gar seltsam um alles, wovon ich Euch lieber mündlich berichten als schreiben möchte; vielleicht gibt Gott bald Gelegenheit. Neues wissen wir nicht außer von dem Türken, was Euch besser bekannt ist.</w:t>
      </w:r>
    </w:p>
    <w:p w14:paraId="426278E1" w14:textId="77777777" w:rsidR="00890A24" w:rsidRDefault="00890A24" w:rsidP="00890A24">
      <w:pPr>
        <w:pStyle w:val="StandardWeb"/>
        <w:spacing w:before="0" w:beforeAutospacing="0" w:after="150" w:afterAutospacing="0"/>
      </w:pPr>
      <w:r>
        <w:t xml:space="preserve">Datum </w:t>
      </w:r>
      <w:proofErr w:type="spellStart"/>
      <w:r>
        <w:t>frytag</w:t>
      </w:r>
      <w:proofErr w:type="spellEnd"/>
      <w:r>
        <w:t xml:space="preserve"> vor </w:t>
      </w:r>
      <w:proofErr w:type="spellStart"/>
      <w:r>
        <w:t>Letare</w:t>
      </w:r>
      <w:proofErr w:type="spellEnd"/>
      <w:r>
        <w:t xml:space="preserve"> 38</w:t>
      </w:r>
    </w:p>
    <w:p w14:paraId="48384C0C" w14:textId="77777777" w:rsidR="00890A24" w:rsidRDefault="00890A24" w:rsidP="00890A24">
      <w:pPr>
        <w:pStyle w:val="berschrift3"/>
        <w:rPr>
          <w:b/>
          <w:bCs/>
        </w:rPr>
      </w:pPr>
      <w:proofErr w:type="spellStart"/>
      <w:r w:rsidRPr="00890A24">
        <w:t>Amrosius</w:t>
      </w:r>
      <w:proofErr w:type="spellEnd"/>
      <w:r w:rsidRPr="00890A24">
        <w:t xml:space="preserve"> Blarer und Johannes Zwick an den Rath von Konstanz, 1538</w:t>
      </w:r>
    </w:p>
    <w:p w14:paraId="32CA5694" w14:textId="77777777" w:rsidR="00890A24" w:rsidRDefault="00890A24" w:rsidP="00890A24">
      <w:pPr>
        <w:pStyle w:val="StandardWeb"/>
        <w:spacing w:before="0" w:beforeAutospacing="0" w:after="150" w:afterAutospacing="0"/>
      </w:pPr>
      <w:r>
        <w:t xml:space="preserve">„Wir haben, Aergerniß und allen Argwohn der Eigennützigkeit zu verhüten, keiner Besoldung nie begehrt, auch etwa die angebotene nicht haben annehmen wollen, und uns doch dabei nicht allein im Predigtamt, sondern auch in andern euren Diensten und Handlungen, auch hin und wieder Reisen so gutwillig und dermaßen erzeigt, daß Niemand spüren mögen, ob wir um Sold Solches gethan, sondern uns aller Ding als von Gott in dieß Amt gesetzt gehalten haben. Nicht daß Besoldung nehmen unser, auch Gottes halber unziemlich gewesen, sondern damit unsere Lehr und Predigt bei Männiglichen, sonderlich aber bei den Böswilligen desto ansehnlicher und bei dem Frommherzigen desto baulicher wäre, so beide Theile sähen, daß wir nicht uns selbst und das Unsere, sondern allein gottgefälligen </w:t>
      </w:r>
      <w:proofErr w:type="spellStart"/>
      <w:r>
        <w:t>Fürgang</w:t>
      </w:r>
      <w:proofErr w:type="spellEnd"/>
      <w:r>
        <w:t xml:space="preserve"> des gnadenreichen und von Neuem </w:t>
      </w:r>
      <w:proofErr w:type="spellStart"/>
      <w:r>
        <w:t>herglänzenden</w:t>
      </w:r>
      <w:proofErr w:type="spellEnd"/>
      <w:r>
        <w:t xml:space="preserve"> Evangelii und Wohlfahrt gemeiner Kirchen hie zu Konstanz in diesem Allem gemeint und gesucht haben. Ja auch zu dem, daß wir keinen zeitlichen Genuß von unserem Amt gehabt, haben wir auch nicht geringen Schaden von dessen wegen erdulden müssen, und ist uns nicht kleiner Kost aufgelaufen mit vertriebenen </w:t>
      </w:r>
      <w:proofErr w:type="spellStart"/>
      <w:r>
        <w:t>waislosen</w:t>
      </w:r>
      <w:proofErr w:type="spellEnd"/>
      <w:r>
        <w:t xml:space="preserve"> Predigern und andern frommen Christen, deren anfangs viel verjagt worden, jetzund mit andern armen heimischen und fremden Leuten, sonderlich in der </w:t>
      </w:r>
      <w:proofErr w:type="spellStart"/>
      <w:r>
        <w:t>verschienen</w:t>
      </w:r>
      <w:proofErr w:type="spellEnd"/>
      <w:r>
        <w:t xml:space="preserve"> klemmen und theuren Zeit, da wir für andere Leute um Hilf und Trost täglich angesucht worden, denn man anfangs meinen wollte, wir sollten Jedermann helfen und genug geben. Nun wären wir aber wohl nochmals, wo es immer in unserm Vermögen, erbötig und von Herzen geneigt, solches alles fürohin wie bis anher zu beharren, wollten auch nichts Lieberes, denn daß wir also mit unserem Dienst im Wort und zeitlichem Vermögen Männiglichem unsere </w:t>
      </w:r>
      <w:proofErr w:type="spellStart"/>
      <w:r>
        <w:t>Gutthätigkeit</w:t>
      </w:r>
      <w:proofErr w:type="spellEnd"/>
      <w:r>
        <w:t xml:space="preserve"> und Hilf beweisen und für und für leisten möchten; dieweil wir aber nicht durch unnütz, leichtfertig und üppig Schwenden oder überflüssige Köstlichkeit unseres Haushaltes und anderer Sachen, sondern allein durch erlittene Kosten und Ausgab jetztangeregter </w:t>
      </w:r>
      <w:proofErr w:type="spellStart"/>
      <w:r>
        <w:t>Ursach</w:t>
      </w:r>
      <w:proofErr w:type="spellEnd"/>
      <w:r>
        <w:t xml:space="preserve"> halber in Schulden geronnen und Minderung unseres Hauptguts dermaßen gerathen, daß nichts Gewisseres zu erwarten, denn, so wir also noch etliche Jahre dergestalt wie bis anher Hansen sollten, daß wir und unsere Erben in verderblichen Schaden, das Niemand billig begehren mag, wachsen und andern Leuten zum Erbarmen kommen müssen: so ist demnach unser Begehr, daß ihr in stattlicher Erwägung aller jetzt eingebrachten Ursachen, und daß wir, wo uns nicht Liebe unseres Vaterlands hie behielte, an </w:t>
      </w:r>
      <w:proofErr w:type="spellStart"/>
      <w:r>
        <w:t>etlich</w:t>
      </w:r>
      <w:proofErr w:type="spellEnd"/>
      <w:r>
        <w:t xml:space="preserve"> anderen Orten, so wir uns mit Dienst dahin begeben wollten, wohl viel höhere und reichlichere Besoldung, denn wir an euch begehren, haben möchten, uns </w:t>
      </w:r>
      <w:proofErr w:type="spellStart"/>
      <w:r>
        <w:t>günstiglich</w:t>
      </w:r>
      <w:proofErr w:type="spellEnd"/>
      <w:r>
        <w:t xml:space="preserve"> und väterlich bedenken wollen</w:t>
      </w:r>
    </w:p>
    <w:p w14:paraId="02ED4993" w14:textId="77777777" w:rsidR="00890A24" w:rsidRDefault="00890A24" w:rsidP="00890A24">
      <w:pPr>
        <w:pStyle w:val="berschrift3"/>
        <w:rPr>
          <w:b/>
          <w:bCs/>
        </w:rPr>
      </w:pPr>
      <w:r>
        <w:t>A</w:t>
      </w:r>
      <w:r w:rsidRPr="00890A24">
        <w:t>n Margarethe Blarer aus Hagenau am 4.7.1540</w:t>
      </w:r>
    </w:p>
    <w:p w14:paraId="642C3FCD" w14:textId="77777777" w:rsidR="00890A24" w:rsidRDefault="00890A24" w:rsidP="00890A24">
      <w:pPr>
        <w:pStyle w:val="StandardWeb"/>
        <w:spacing w:before="0" w:beforeAutospacing="0" w:after="150" w:afterAutospacing="0"/>
      </w:pPr>
      <w:r>
        <w:t>„Ich bitte dich, daß du die Sache der Kirche Christi dem himmlischen Vater in flehentlichen und gläubigen Gebeten anbefehlest, denn sie wird stark zwischen den Klippen und Stürmen menschlicher Gewalt und Weisheit umhergetrieben. Darum so rufe oft mit deiner h. Gemeinde, die du anheim hast, den Geber alles Friedens inbrünstig an, daß er diese Stürme stille und uns mit seinem festen, ewig dauernden Frieden bekräftige und stärke, damit die Pforten der Hölle nichts wider uns vermögen. Ich weiß, wie schwesterlich du für meine Frau und meine Kinder sorgst. Grüße dein ganzes Haus sammt allen deinen Kranken und Armen, durch deren Fürbitte bei dem Herrn ich unterstützt zu werden wünsche. Lebe wohl, beste, liebste Schwester, o mein Herz in dem Herrn. Thue, was du thust, geflissentlich. Nähre, tränke, besuche, sammle in den Hungrigen, Dürstenden, Kranken, Vertriebenen Christum, in der gewissen Zuversicht, daß dein Lohn bei ihm im Reiche seiner Herrlichkeit dir bereitet ist.“</w:t>
      </w:r>
    </w:p>
    <w:p w14:paraId="4C9AA7F2" w14:textId="77777777" w:rsidR="00890A24" w:rsidRDefault="00890A24" w:rsidP="00890A24">
      <w:pPr>
        <w:pStyle w:val="berschrift3"/>
      </w:pPr>
      <w:r>
        <w:t>Ü</w:t>
      </w:r>
      <w:r w:rsidRPr="00E33FFD">
        <w:t>ber den Tod Margarethes an Bullinger, November 1541</w:t>
      </w:r>
    </w:p>
    <w:p w14:paraId="6429DE8E" w14:textId="77777777" w:rsidR="00890A24" w:rsidRDefault="00890A24" w:rsidP="00890A24">
      <w:pPr>
        <w:pStyle w:val="StandardWeb"/>
        <w:spacing w:before="0" w:beforeAutospacing="0" w:after="150" w:afterAutospacing="0"/>
      </w:pPr>
      <w:r>
        <w:t>„Unter denen, welche ein Opfer der Pest wurden, hat der Herr, der Geber des Lebens, auch unsere treffliche und in Wahrheit unserer Kirche getreueste Dienerin, meine leibliche Schwester Margaretha zum großen Leidwesen Aller vom Tode zum Leben hinübergeführt, zu der für sie freilich rechten, für uns aber ungünstigsten Zeit, was meine Seele zuweilen so sehr erschüttert, daß ich hier die heftigen Erregungen meines Herzens fühle und durchaus fürchte, es möchte dieser Tod eine schlimme Vorbedeutung für die ganze Stadt haben, was noch viel Gutgesinnte mit mir besorgen. Denn was sie betrifft, sind wir völlig gewiß, daß sie nicht todt ist, sondern den Tod mit dem glücklichsten Leben vertauscht hat; sie hat auch ihren letzten Athemzug unter heiligen Reden ausgehaucht, im Vertrauen, ihr Tod sei kein Sterben, so daß du gesagt hättest, sie sei sanft eingeschlummert und habe ihren Geist in die Hände des treuen Schöpfers übergeben. Uns aber ist ein so großer Trost und Segen entzogen, daß wir in unserer unbeschreiblichen Trauer mehr als die Hälfte unseres Lebens verloren zu haben stets schmerzlicher empfinden. Bitte für uns, daß es uns vergönnt werde, in ihren Fußstapfen Christo nachzufolgen.“</w:t>
      </w:r>
    </w:p>
    <w:p w14:paraId="4E412ED5" w14:textId="77777777" w:rsidR="00890A24" w:rsidRDefault="00890A24" w:rsidP="00890A24">
      <w:pPr>
        <w:pStyle w:val="berschrift3"/>
      </w:pPr>
      <w:r>
        <w:t>A</w:t>
      </w:r>
      <w:r w:rsidRPr="00E33FFD">
        <w:t>n Heinrich Bullinger, 23.12.1543</w:t>
      </w:r>
    </w:p>
    <w:p w14:paraId="35AE6E55" w14:textId="77777777" w:rsidR="00890A24" w:rsidRDefault="00890A24" w:rsidP="00890A24">
      <w:pPr>
        <w:pStyle w:val="StandardWeb"/>
        <w:spacing w:before="0" w:beforeAutospacing="0" w:after="150" w:afterAutospacing="0"/>
      </w:pPr>
      <w:r>
        <w:t xml:space="preserve">„Möchte doch unser Magistrat auf eine solche Einrichtung denken, in welcher die geistliche und weltliche Zuchtordnung also dem Herrn wohlgefielen, daß er seinen Zorn von uns abkehrte. Unser Rath hat jetzt wenigstens den Anfang gemacht, indem er uns Kirchendienern die schöne aber überaus schwere Aufgabe stellte, wir möchten, da wir täglich an seiner Verwaltung so viel auszusetzen hätten, ihm eine solche dem Wort Gottes entsprechende Regel aufzeichnen, bei deren Befolgung er sicher sein dürfte, den Segen Gottes reichlich zu empfangen und seinem drohenden Strafgericht zu entrinnen. Du siehst jedoch, wie schwierig diese Aufgabe ist, nicht nur, weil sie so umfassend ist, sondern auch weil sich Vieles aus dem Wort Gottes nicht beantworten läßt. Dazu kommt, daß Unzähliges zu behandeln wäre, was dem geistlichen Amt ganz ferne liegt, so daß wir uns dieser Aufgabe entheben zu sollen glaubten; da sie aber uns hierüber, abgesehen von unserem Kirchenamte, wie auch andere gute Männer hören wollen, so konnten und durften wir das Ansinnen nicht schlechthin von der Hand weisen. Sie begehren von uns zu vernehmen, wie ein Regiment im Geistlichen und Zeitlichen angerichtet werden möge und solle, daß es Gottes Wort ähnlich und demnach ihm dermaßen gefällig sei, daß er, wo dem gelebt, von deßwegen seinen Zorn und vorgenommene Strafe nachlassen werde; wollen demnach, daß wir eine ganze Reformation stellen, wie alle Dinge in kirchlichen und politischen Sachen gehalten sollen werden, denn sie gedenken sich dermaßen in Gottes Willen zu richten, daß sie auch andern Obrigkeiten ein gut, </w:t>
      </w:r>
      <w:proofErr w:type="spellStart"/>
      <w:r>
        <w:t>besserlich</w:t>
      </w:r>
      <w:proofErr w:type="spellEnd"/>
      <w:r>
        <w:t>, christlich Exempel seien.“</w:t>
      </w:r>
    </w:p>
    <w:p w14:paraId="2597AD51" w14:textId="77777777" w:rsidR="00E33FFD" w:rsidRDefault="00E33FFD" w:rsidP="00E33FFD">
      <w:pPr>
        <w:pStyle w:val="berschrift3"/>
      </w:pPr>
      <w:r>
        <w:t>A</w:t>
      </w:r>
      <w:r w:rsidRPr="00E33FFD">
        <w:t>n Heinrich Bullinger, 3.7.1546</w:t>
      </w:r>
    </w:p>
    <w:p w14:paraId="46E0B226" w14:textId="77777777" w:rsidR="00E33FFD" w:rsidRDefault="00E33FFD" w:rsidP="00E33FFD">
      <w:pPr>
        <w:pStyle w:val="StandardWeb"/>
        <w:spacing w:before="0" w:beforeAutospacing="0" w:after="150" w:afterAutospacing="0"/>
      </w:pPr>
      <w:r>
        <w:t>„In Summa, wir werden Leute genug haben. Es soll, hoff ich, den Pfaffen der Brei recht gesalzen werden, und der Hagel, den sie lang gesotten haben, sie selber treffen. Wolle Gott der bübischen Mörderei bald ein Ende machen.“ „Selbst in Italien sind bedeutende Leute unsere Kundschafter, die dem Papst gern ein Feuer in Italien anzündeten; denn es ist ihm Niemand hold, dem Teufelskopf.“</w:t>
      </w:r>
    </w:p>
    <w:p w14:paraId="36CABDBF" w14:textId="77777777" w:rsidR="00E33FFD" w:rsidRDefault="00E33FFD" w:rsidP="00E33FFD">
      <w:pPr>
        <w:pStyle w:val="berschrift3"/>
      </w:pPr>
      <w:r w:rsidRPr="00E33FFD">
        <w:t>An Herzog Christoph von Württemberg</w:t>
      </w:r>
    </w:p>
    <w:p w14:paraId="1ADE2A8C" w14:textId="77777777" w:rsidR="00E33FFD" w:rsidRDefault="00E33FFD" w:rsidP="00E33FFD">
      <w:pPr>
        <w:pStyle w:val="StandardWeb"/>
        <w:spacing w:before="0" w:beforeAutospacing="0" w:after="150" w:afterAutospacing="0"/>
      </w:pPr>
      <w:proofErr w:type="spellStart"/>
      <w:r>
        <w:t>Durchleuchtiger</w:t>
      </w:r>
      <w:proofErr w:type="spellEnd"/>
      <w:r>
        <w:t xml:space="preserve"> </w:t>
      </w:r>
      <w:proofErr w:type="spellStart"/>
      <w:r>
        <w:t>Hochgeborner</w:t>
      </w:r>
      <w:proofErr w:type="spellEnd"/>
      <w:r>
        <w:t xml:space="preserve"> Fürst </w:t>
      </w:r>
      <w:proofErr w:type="spellStart"/>
      <w:r>
        <w:t>gnediger</w:t>
      </w:r>
      <w:proofErr w:type="spellEnd"/>
      <w:r>
        <w:t xml:space="preserve"> Herr, Gleich nachdem der </w:t>
      </w:r>
      <w:proofErr w:type="spellStart"/>
      <w:r>
        <w:t>durchleuchtig</w:t>
      </w:r>
      <w:proofErr w:type="spellEnd"/>
      <w:r>
        <w:t xml:space="preserve"> </w:t>
      </w:r>
      <w:proofErr w:type="spellStart"/>
      <w:r>
        <w:t>hochgeborn</w:t>
      </w:r>
      <w:proofErr w:type="spellEnd"/>
      <w:r>
        <w:t xml:space="preserve"> Fürst und Herr Herr Ulrich Hertzog zu </w:t>
      </w:r>
      <w:proofErr w:type="spellStart"/>
      <w:r>
        <w:t>Wirttemberg</w:t>
      </w:r>
      <w:proofErr w:type="spellEnd"/>
      <w:r>
        <w:t xml:space="preserve"> und zu </w:t>
      </w:r>
      <w:proofErr w:type="spellStart"/>
      <w:r>
        <w:t>Tegkh</w:t>
      </w:r>
      <w:proofErr w:type="spellEnd"/>
      <w:r>
        <w:t xml:space="preserve"> Grave zu </w:t>
      </w:r>
      <w:proofErr w:type="spellStart"/>
      <w:r>
        <w:t>Mümppelgart</w:t>
      </w:r>
      <w:proofErr w:type="spellEnd"/>
      <w:r>
        <w:t xml:space="preserve"> rc. E. F. G. Herr Vatter mein </w:t>
      </w:r>
      <w:proofErr w:type="spellStart"/>
      <w:r>
        <w:t>gnediger</w:t>
      </w:r>
      <w:proofErr w:type="spellEnd"/>
      <w:r>
        <w:t xml:space="preserve"> Fürst und Herr </w:t>
      </w:r>
      <w:proofErr w:type="spellStart"/>
      <w:r>
        <w:t>säliger</w:t>
      </w:r>
      <w:proofErr w:type="spellEnd"/>
      <w:r>
        <w:t xml:space="preserve"> </w:t>
      </w:r>
      <w:proofErr w:type="spellStart"/>
      <w:r>
        <w:t>hochloblicher</w:t>
      </w:r>
      <w:proofErr w:type="spellEnd"/>
      <w:r>
        <w:t xml:space="preserve"> </w:t>
      </w:r>
      <w:proofErr w:type="spellStart"/>
      <w:r>
        <w:t>Gedächtnus</w:t>
      </w:r>
      <w:proofErr w:type="spellEnd"/>
      <w:r>
        <w:t xml:space="preserve"> Sr. F. G. Fürstenthum </w:t>
      </w:r>
      <w:proofErr w:type="spellStart"/>
      <w:r>
        <w:t>widerumb</w:t>
      </w:r>
      <w:proofErr w:type="spellEnd"/>
      <w:r>
        <w:t xml:space="preserve"> erobert, hab uff Sr. F. G. </w:t>
      </w:r>
      <w:proofErr w:type="spellStart"/>
      <w:r>
        <w:t>gnedigs</w:t>
      </w:r>
      <w:proofErr w:type="spellEnd"/>
      <w:r>
        <w:t xml:space="preserve"> </w:t>
      </w:r>
      <w:proofErr w:type="spellStart"/>
      <w:r>
        <w:t>Ansynnen</w:t>
      </w:r>
      <w:proofErr w:type="spellEnd"/>
      <w:r>
        <w:t xml:space="preserve"> ich mich ins Land </w:t>
      </w:r>
      <w:proofErr w:type="spellStart"/>
      <w:r>
        <w:t>gethon</w:t>
      </w:r>
      <w:proofErr w:type="spellEnd"/>
      <w:r>
        <w:t xml:space="preserve"> und vier </w:t>
      </w:r>
      <w:proofErr w:type="spellStart"/>
      <w:r>
        <w:t>gantzer</w:t>
      </w:r>
      <w:proofErr w:type="spellEnd"/>
      <w:r>
        <w:t xml:space="preserve"> </w:t>
      </w:r>
      <w:proofErr w:type="spellStart"/>
      <w:r>
        <w:t>Jar</w:t>
      </w:r>
      <w:proofErr w:type="spellEnd"/>
      <w:r>
        <w:t xml:space="preserve"> lang darinnen gros </w:t>
      </w:r>
      <w:proofErr w:type="spellStart"/>
      <w:r>
        <w:t>Unruw</w:t>
      </w:r>
      <w:proofErr w:type="spellEnd"/>
      <w:r>
        <w:t xml:space="preserve"> </w:t>
      </w:r>
      <w:proofErr w:type="spellStart"/>
      <w:r>
        <w:t>Müeh</w:t>
      </w:r>
      <w:proofErr w:type="spellEnd"/>
      <w:r>
        <w:t xml:space="preserve"> und </w:t>
      </w:r>
      <w:proofErr w:type="spellStart"/>
      <w:r>
        <w:t>Arbayt</w:t>
      </w:r>
      <w:proofErr w:type="spellEnd"/>
      <w:r>
        <w:t xml:space="preserve"> gehabt, wie des noch </w:t>
      </w:r>
      <w:proofErr w:type="spellStart"/>
      <w:r>
        <w:t>vil</w:t>
      </w:r>
      <w:proofErr w:type="spellEnd"/>
      <w:r>
        <w:t xml:space="preserve"> </w:t>
      </w:r>
      <w:proofErr w:type="spellStart"/>
      <w:r>
        <w:t>guthertziger</w:t>
      </w:r>
      <w:proofErr w:type="spellEnd"/>
      <w:r>
        <w:t xml:space="preserve"> </w:t>
      </w:r>
      <w:proofErr w:type="spellStart"/>
      <w:r>
        <w:t>Ehrnleut</w:t>
      </w:r>
      <w:proofErr w:type="spellEnd"/>
      <w:r>
        <w:t xml:space="preserve"> gut Wissen tragen.</w:t>
      </w:r>
    </w:p>
    <w:p w14:paraId="5812EE63" w14:textId="77777777" w:rsidR="00E33FFD" w:rsidRDefault="00E33FFD" w:rsidP="00E33FFD">
      <w:pPr>
        <w:pStyle w:val="StandardWeb"/>
        <w:spacing w:before="0" w:beforeAutospacing="0" w:after="150" w:afterAutospacing="0"/>
      </w:pPr>
      <w:r>
        <w:t xml:space="preserve">Es hat auch damals uff hochgenannte meins </w:t>
      </w:r>
      <w:proofErr w:type="spellStart"/>
      <w:r>
        <w:t>gnedigen</w:t>
      </w:r>
      <w:proofErr w:type="spellEnd"/>
      <w:r>
        <w:t xml:space="preserve"> Fürsten und Herrn </w:t>
      </w:r>
      <w:proofErr w:type="spellStart"/>
      <w:r>
        <w:t>gnedigs</w:t>
      </w:r>
      <w:proofErr w:type="spellEnd"/>
      <w:r>
        <w:t xml:space="preserve"> </w:t>
      </w:r>
      <w:proofErr w:type="spellStart"/>
      <w:r>
        <w:t>Beger</w:t>
      </w:r>
      <w:proofErr w:type="spellEnd"/>
      <w:r>
        <w:t xml:space="preserve"> der edel und </w:t>
      </w:r>
      <w:proofErr w:type="spellStart"/>
      <w:r>
        <w:t>vest</w:t>
      </w:r>
      <w:proofErr w:type="spellEnd"/>
      <w:r>
        <w:t xml:space="preserve"> Mann günstiger lieber </w:t>
      </w:r>
      <w:proofErr w:type="spellStart"/>
      <w:r>
        <w:t>Junkherr</w:t>
      </w:r>
      <w:proofErr w:type="spellEnd"/>
      <w:r>
        <w:t xml:space="preserve"> Hanns Harder mich und mein Knecht zu im genommen u. Sr. F. G. zu </w:t>
      </w:r>
      <w:proofErr w:type="spellStart"/>
      <w:r>
        <w:t>unterthenigen</w:t>
      </w:r>
      <w:proofErr w:type="spellEnd"/>
      <w:r>
        <w:t xml:space="preserve"> Gefallen uns alle Unterhaltung, Atzung, </w:t>
      </w:r>
      <w:proofErr w:type="spellStart"/>
      <w:r>
        <w:t>Geliger</w:t>
      </w:r>
      <w:proofErr w:type="spellEnd"/>
      <w:r>
        <w:t xml:space="preserve">, Behausung, </w:t>
      </w:r>
      <w:proofErr w:type="spellStart"/>
      <w:r>
        <w:t>Beholtzung</w:t>
      </w:r>
      <w:proofErr w:type="spellEnd"/>
      <w:r>
        <w:t xml:space="preserve">, </w:t>
      </w:r>
      <w:proofErr w:type="spellStart"/>
      <w:r>
        <w:t>Liechter</w:t>
      </w:r>
      <w:proofErr w:type="spellEnd"/>
      <w:r>
        <w:t xml:space="preserve"> u. alle andere </w:t>
      </w:r>
      <w:proofErr w:type="spellStart"/>
      <w:r>
        <w:t>Notturfft</w:t>
      </w:r>
      <w:proofErr w:type="spellEnd"/>
      <w:r>
        <w:t xml:space="preserve"> reichlich dargereicht, </w:t>
      </w:r>
      <w:proofErr w:type="spellStart"/>
      <w:r>
        <w:t>darfür</w:t>
      </w:r>
      <w:proofErr w:type="spellEnd"/>
      <w:r>
        <w:t xml:space="preserve"> </w:t>
      </w:r>
      <w:proofErr w:type="spellStart"/>
      <w:r>
        <w:t>ime</w:t>
      </w:r>
      <w:proofErr w:type="spellEnd"/>
      <w:r>
        <w:t xml:space="preserve"> dann alle Wochen </w:t>
      </w:r>
      <w:proofErr w:type="spellStart"/>
      <w:r>
        <w:t>zwen</w:t>
      </w:r>
      <w:proofErr w:type="spellEnd"/>
      <w:r>
        <w:t xml:space="preserve"> Gulden verordnet worden.</w:t>
      </w:r>
    </w:p>
    <w:p w14:paraId="69502846" w14:textId="77777777" w:rsidR="00E33FFD" w:rsidRDefault="00E33FFD" w:rsidP="00E33FFD">
      <w:pPr>
        <w:pStyle w:val="StandardWeb"/>
        <w:spacing w:before="0" w:beforeAutospacing="0" w:after="150" w:afterAutospacing="0"/>
      </w:pPr>
      <w:r>
        <w:t xml:space="preserve">Und als ich </w:t>
      </w:r>
      <w:proofErr w:type="spellStart"/>
      <w:r>
        <w:t>ungevärlich</w:t>
      </w:r>
      <w:proofErr w:type="spellEnd"/>
      <w:r>
        <w:t xml:space="preserve"> ein Vierteil eines </w:t>
      </w:r>
      <w:proofErr w:type="spellStart"/>
      <w:r>
        <w:t>Jars</w:t>
      </w:r>
      <w:proofErr w:type="spellEnd"/>
      <w:r>
        <w:t xml:space="preserve"> im </w:t>
      </w:r>
      <w:proofErr w:type="spellStart"/>
      <w:r>
        <w:t>Lannd</w:t>
      </w:r>
      <w:proofErr w:type="spellEnd"/>
      <w:r>
        <w:t xml:space="preserve"> gewesen, bin ich von hochgedachtem meinem </w:t>
      </w:r>
      <w:proofErr w:type="spellStart"/>
      <w:r>
        <w:t>gnedigen</w:t>
      </w:r>
      <w:proofErr w:type="spellEnd"/>
      <w:r>
        <w:t xml:space="preserve"> Fürsten und Herrn </w:t>
      </w:r>
      <w:proofErr w:type="spellStart"/>
      <w:r>
        <w:t>säligen</w:t>
      </w:r>
      <w:proofErr w:type="spellEnd"/>
      <w:r>
        <w:t xml:space="preserve"> </w:t>
      </w:r>
      <w:proofErr w:type="spellStart"/>
      <w:r>
        <w:t>hochloblicher</w:t>
      </w:r>
      <w:proofErr w:type="spellEnd"/>
      <w:r>
        <w:t xml:space="preserve"> </w:t>
      </w:r>
      <w:proofErr w:type="spellStart"/>
      <w:r>
        <w:t>Gedächtnus</w:t>
      </w:r>
      <w:proofErr w:type="spellEnd"/>
      <w:r>
        <w:t xml:space="preserve"> mit achtzig Gulden </w:t>
      </w:r>
      <w:proofErr w:type="spellStart"/>
      <w:r>
        <w:t>gnediglich</w:t>
      </w:r>
      <w:proofErr w:type="spellEnd"/>
      <w:r>
        <w:t xml:space="preserve"> verehrt und </w:t>
      </w:r>
      <w:proofErr w:type="spellStart"/>
      <w:r>
        <w:t>bezalt</w:t>
      </w:r>
      <w:proofErr w:type="spellEnd"/>
      <w:r>
        <w:t xml:space="preserve"> worden.</w:t>
      </w:r>
    </w:p>
    <w:p w14:paraId="4325FD3D" w14:textId="77777777" w:rsidR="00E33FFD" w:rsidRDefault="00E33FFD" w:rsidP="00E33FFD">
      <w:pPr>
        <w:pStyle w:val="StandardWeb"/>
        <w:spacing w:before="0" w:beforeAutospacing="0" w:after="150" w:afterAutospacing="0"/>
      </w:pPr>
      <w:r>
        <w:t xml:space="preserve">Darnach über ein kleine Zeit sagt sein F. G. </w:t>
      </w:r>
      <w:proofErr w:type="spellStart"/>
      <w:r>
        <w:t>selbs</w:t>
      </w:r>
      <w:proofErr w:type="spellEnd"/>
      <w:r>
        <w:t xml:space="preserve"> zu mir, sie </w:t>
      </w:r>
      <w:proofErr w:type="spellStart"/>
      <w:r>
        <w:t>wölte</w:t>
      </w:r>
      <w:proofErr w:type="spellEnd"/>
      <w:r>
        <w:t xml:space="preserve"> mit der Besoldung mich gleich wie Meister Erhart </w:t>
      </w:r>
      <w:proofErr w:type="spellStart"/>
      <w:r>
        <w:t>Schnepffen</w:t>
      </w:r>
      <w:proofErr w:type="spellEnd"/>
      <w:r>
        <w:t xml:space="preserve"> halten, </w:t>
      </w:r>
      <w:proofErr w:type="spellStart"/>
      <w:r>
        <w:t>wölchem</w:t>
      </w:r>
      <w:proofErr w:type="spellEnd"/>
      <w:r>
        <w:t xml:space="preserve"> </w:t>
      </w:r>
      <w:proofErr w:type="spellStart"/>
      <w:r>
        <w:t>järlich</w:t>
      </w:r>
      <w:proofErr w:type="spellEnd"/>
      <w:r>
        <w:t xml:space="preserve"> </w:t>
      </w:r>
      <w:proofErr w:type="spellStart"/>
      <w:r>
        <w:t>zweyhundert</w:t>
      </w:r>
      <w:proofErr w:type="spellEnd"/>
      <w:r>
        <w:t xml:space="preserve"> Gulden gereicht worden, das ich wie </w:t>
      </w:r>
      <w:proofErr w:type="spellStart"/>
      <w:r>
        <w:t>pillich</w:t>
      </w:r>
      <w:proofErr w:type="spellEnd"/>
      <w:r>
        <w:t xml:space="preserve"> von sein F. G. zu </w:t>
      </w:r>
      <w:proofErr w:type="spellStart"/>
      <w:r>
        <w:t>unterhenigem</w:t>
      </w:r>
      <w:proofErr w:type="spellEnd"/>
      <w:r>
        <w:t xml:space="preserve"> </w:t>
      </w:r>
      <w:proofErr w:type="spellStart"/>
      <w:r>
        <w:t>Dankh</w:t>
      </w:r>
      <w:proofErr w:type="spellEnd"/>
      <w:r>
        <w:t xml:space="preserve"> </w:t>
      </w:r>
      <w:proofErr w:type="spellStart"/>
      <w:r>
        <w:t>annam</w:t>
      </w:r>
      <w:proofErr w:type="spellEnd"/>
      <w:r>
        <w:t xml:space="preserve">, hab also </w:t>
      </w:r>
      <w:proofErr w:type="spellStart"/>
      <w:r>
        <w:t>daruff</w:t>
      </w:r>
      <w:proofErr w:type="spellEnd"/>
      <w:r>
        <w:t xml:space="preserve"> all mein Rechnung u. </w:t>
      </w:r>
      <w:proofErr w:type="spellStart"/>
      <w:r>
        <w:t>Zerung</w:t>
      </w:r>
      <w:proofErr w:type="spellEnd"/>
      <w:r>
        <w:t xml:space="preserve"> </w:t>
      </w:r>
      <w:proofErr w:type="spellStart"/>
      <w:r>
        <w:t>angericht</w:t>
      </w:r>
      <w:proofErr w:type="spellEnd"/>
      <w:r>
        <w:t xml:space="preserve"> u. gar keines </w:t>
      </w:r>
      <w:proofErr w:type="spellStart"/>
      <w:r>
        <w:t>Fürschlags</w:t>
      </w:r>
      <w:proofErr w:type="spellEnd"/>
      <w:r>
        <w:t xml:space="preserve"> </w:t>
      </w:r>
      <w:proofErr w:type="spellStart"/>
      <w:r>
        <w:t>begert</w:t>
      </w:r>
      <w:proofErr w:type="spellEnd"/>
      <w:r>
        <w:t xml:space="preserve">, sondern vielmehr gedacht, mein Amt </w:t>
      </w:r>
      <w:proofErr w:type="spellStart"/>
      <w:r>
        <w:t>one</w:t>
      </w:r>
      <w:proofErr w:type="spellEnd"/>
      <w:r>
        <w:t xml:space="preserve"> Nachteil zu vollstrecken und derhalben im ersten </w:t>
      </w:r>
      <w:proofErr w:type="spellStart"/>
      <w:r>
        <w:t>Jar</w:t>
      </w:r>
      <w:proofErr w:type="spellEnd"/>
      <w:r>
        <w:t xml:space="preserve"> da </w:t>
      </w:r>
      <w:proofErr w:type="spellStart"/>
      <w:r>
        <w:t>allenthalbenher</w:t>
      </w:r>
      <w:proofErr w:type="spellEnd"/>
      <w:r>
        <w:t xml:space="preserve"> </w:t>
      </w:r>
      <w:proofErr w:type="spellStart"/>
      <w:r>
        <w:t>vil</w:t>
      </w:r>
      <w:proofErr w:type="spellEnd"/>
      <w:r>
        <w:t xml:space="preserve"> guter armer Gesellen </w:t>
      </w:r>
      <w:proofErr w:type="spellStart"/>
      <w:r>
        <w:t>zulieffen</w:t>
      </w:r>
      <w:proofErr w:type="spellEnd"/>
      <w:r>
        <w:t xml:space="preserve"> u. an mich </w:t>
      </w:r>
      <w:proofErr w:type="spellStart"/>
      <w:r>
        <w:t>Versehung</w:t>
      </w:r>
      <w:proofErr w:type="spellEnd"/>
      <w:r>
        <w:t xml:space="preserve"> </w:t>
      </w:r>
      <w:proofErr w:type="spellStart"/>
      <w:r>
        <w:t>begerten</w:t>
      </w:r>
      <w:proofErr w:type="spellEnd"/>
      <w:r>
        <w:t xml:space="preserve">, ich aber damals noch </w:t>
      </w:r>
      <w:proofErr w:type="spellStart"/>
      <w:r>
        <w:t>nit</w:t>
      </w:r>
      <w:proofErr w:type="spellEnd"/>
      <w:r>
        <w:t xml:space="preserve"> wissen </w:t>
      </w:r>
      <w:proofErr w:type="spellStart"/>
      <w:r>
        <w:t>mocht</w:t>
      </w:r>
      <w:proofErr w:type="spellEnd"/>
      <w:r>
        <w:t xml:space="preserve"> wohin u. wie </w:t>
      </w:r>
      <w:proofErr w:type="spellStart"/>
      <w:r>
        <w:t>vil</w:t>
      </w:r>
      <w:proofErr w:type="spellEnd"/>
      <w:r>
        <w:t xml:space="preserve"> man Kirchendiener </w:t>
      </w:r>
      <w:proofErr w:type="spellStart"/>
      <w:r>
        <w:t>nottürftig</w:t>
      </w:r>
      <w:proofErr w:type="spellEnd"/>
      <w:r>
        <w:t xml:space="preserve"> und welche unter denselben sich </w:t>
      </w:r>
      <w:proofErr w:type="spellStart"/>
      <w:r>
        <w:t>bekeren</w:t>
      </w:r>
      <w:proofErr w:type="spellEnd"/>
      <w:r>
        <w:t xml:space="preserve"> u. bleiben würden, manchen Gulden von dem Meinen </w:t>
      </w:r>
      <w:proofErr w:type="spellStart"/>
      <w:r>
        <w:t>ußgeben</w:t>
      </w:r>
      <w:proofErr w:type="spellEnd"/>
      <w:r>
        <w:t xml:space="preserve">, damit die armen guten Männer so weit her gezogen u. </w:t>
      </w:r>
      <w:proofErr w:type="spellStart"/>
      <w:r>
        <w:t>nit</w:t>
      </w:r>
      <w:proofErr w:type="spellEnd"/>
      <w:r>
        <w:t xml:space="preserve"> versehen werden mochten </w:t>
      </w:r>
      <w:proofErr w:type="spellStart"/>
      <w:r>
        <w:t>unclagbar</w:t>
      </w:r>
      <w:proofErr w:type="spellEnd"/>
      <w:r>
        <w:t xml:space="preserve"> wären, sonderlich dieweil sie allweg an mich </w:t>
      </w:r>
      <w:proofErr w:type="spellStart"/>
      <w:r>
        <w:t>begerten</w:t>
      </w:r>
      <w:proofErr w:type="spellEnd"/>
      <w:r>
        <w:t xml:space="preserve"> </w:t>
      </w:r>
      <w:proofErr w:type="spellStart"/>
      <w:r>
        <w:t>inen</w:t>
      </w:r>
      <w:proofErr w:type="spellEnd"/>
      <w:r>
        <w:t xml:space="preserve"> bei </w:t>
      </w:r>
      <w:proofErr w:type="spellStart"/>
      <w:r>
        <w:t>hochbemeltem</w:t>
      </w:r>
      <w:proofErr w:type="spellEnd"/>
      <w:r>
        <w:t xml:space="preserve"> meinem </w:t>
      </w:r>
      <w:proofErr w:type="spellStart"/>
      <w:r>
        <w:t>gnedigen</w:t>
      </w:r>
      <w:proofErr w:type="spellEnd"/>
      <w:r>
        <w:t xml:space="preserve"> Fürsten u. Herrn </w:t>
      </w:r>
      <w:proofErr w:type="spellStart"/>
      <w:r>
        <w:t>säligen</w:t>
      </w:r>
      <w:proofErr w:type="spellEnd"/>
      <w:r>
        <w:t xml:space="preserve"> einen </w:t>
      </w:r>
      <w:proofErr w:type="spellStart"/>
      <w:r>
        <w:t>Zerpfenning</w:t>
      </w:r>
      <w:proofErr w:type="spellEnd"/>
      <w:r>
        <w:t xml:space="preserve"> zu erlangen und ich aber des weder Fug noch Statt haben </w:t>
      </w:r>
      <w:proofErr w:type="spellStart"/>
      <w:r>
        <w:t>mocht</w:t>
      </w:r>
      <w:proofErr w:type="spellEnd"/>
      <w:r>
        <w:t>.</w:t>
      </w:r>
    </w:p>
    <w:p w14:paraId="2370F803" w14:textId="77777777" w:rsidR="00E33FFD" w:rsidRDefault="00E33FFD" w:rsidP="00E33FFD">
      <w:pPr>
        <w:pStyle w:val="StandardWeb"/>
        <w:spacing w:before="0" w:beforeAutospacing="0" w:after="150" w:afterAutospacing="0"/>
      </w:pPr>
      <w:r>
        <w:t xml:space="preserve">Und ist mir also für mein oben angezeigt groß </w:t>
      </w:r>
      <w:proofErr w:type="spellStart"/>
      <w:r>
        <w:t>Unruw</w:t>
      </w:r>
      <w:proofErr w:type="spellEnd"/>
      <w:r>
        <w:t xml:space="preserve"> </w:t>
      </w:r>
      <w:proofErr w:type="spellStart"/>
      <w:r>
        <w:t>Müeh</w:t>
      </w:r>
      <w:proofErr w:type="spellEnd"/>
      <w:r>
        <w:t xml:space="preserve"> u. </w:t>
      </w:r>
      <w:proofErr w:type="spellStart"/>
      <w:r>
        <w:t>Arbayt</w:t>
      </w:r>
      <w:proofErr w:type="spellEnd"/>
      <w:r>
        <w:t xml:space="preserve">, die </w:t>
      </w:r>
      <w:proofErr w:type="spellStart"/>
      <w:r>
        <w:t>obgemelten</w:t>
      </w:r>
      <w:proofErr w:type="spellEnd"/>
      <w:r>
        <w:t xml:space="preserve"> vier </w:t>
      </w:r>
      <w:proofErr w:type="spellStart"/>
      <w:r>
        <w:t>Jar</w:t>
      </w:r>
      <w:proofErr w:type="spellEnd"/>
      <w:r>
        <w:t xml:space="preserve"> lang gehabt, über die </w:t>
      </w:r>
      <w:proofErr w:type="spellStart"/>
      <w:r>
        <w:t>obbestipt</w:t>
      </w:r>
      <w:proofErr w:type="spellEnd"/>
      <w:r>
        <w:t xml:space="preserve"> Achtzig Gulden Verehrung weiter weder Heller noch Pfenning gegeben worden. Dann </w:t>
      </w:r>
      <w:proofErr w:type="spellStart"/>
      <w:r>
        <w:t>wiewol</w:t>
      </w:r>
      <w:proofErr w:type="spellEnd"/>
      <w:r>
        <w:t xml:space="preserve"> in meinem Abschied uff mein damals </w:t>
      </w:r>
      <w:proofErr w:type="spellStart"/>
      <w:r>
        <w:t>beschehen</w:t>
      </w:r>
      <w:proofErr w:type="spellEnd"/>
      <w:r>
        <w:t xml:space="preserve"> </w:t>
      </w:r>
      <w:proofErr w:type="spellStart"/>
      <w:r>
        <w:t>unterthenig</w:t>
      </w:r>
      <w:proofErr w:type="spellEnd"/>
      <w:r>
        <w:t xml:space="preserve"> </w:t>
      </w:r>
      <w:proofErr w:type="spellStart"/>
      <w:r>
        <w:t>Supliciren</w:t>
      </w:r>
      <w:proofErr w:type="spellEnd"/>
      <w:r>
        <w:t xml:space="preserve"> mir </w:t>
      </w:r>
      <w:proofErr w:type="spellStart"/>
      <w:r>
        <w:t>zweyhundert</w:t>
      </w:r>
      <w:proofErr w:type="spellEnd"/>
      <w:r>
        <w:t xml:space="preserve"> Gulden uff </w:t>
      </w:r>
      <w:proofErr w:type="spellStart"/>
      <w:r>
        <w:t>Gretcingen</w:t>
      </w:r>
      <w:proofErr w:type="spellEnd"/>
      <w:r>
        <w:t xml:space="preserve"> geschickt, so </w:t>
      </w:r>
      <w:proofErr w:type="spellStart"/>
      <w:r>
        <w:t>wurd</w:t>
      </w:r>
      <w:proofErr w:type="spellEnd"/>
      <w:r>
        <w:t xml:space="preserve"> doch dabey </w:t>
      </w:r>
      <w:proofErr w:type="spellStart"/>
      <w:r>
        <w:t>geschriben</w:t>
      </w:r>
      <w:proofErr w:type="spellEnd"/>
      <w:r>
        <w:t xml:space="preserve">, daß ich dieselben für mein Abfertigung haben und davon obgedachten </w:t>
      </w:r>
      <w:proofErr w:type="spellStart"/>
      <w:r>
        <w:t>Hannsen</w:t>
      </w:r>
      <w:proofErr w:type="spellEnd"/>
      <w:r>
        <w:t xml:space="preserve"> </w:t>
      </w:r>
      <w:proofErr w:type="spellStart"/>
      <w:r>
        <w:t>Hardern</w:t>
      </w:r>
      <w:proofErr w:type="spellEnd"/>
      <w:r>
        <w:t xml:space="preserve">, dem von mein u. meines </w:t>
      </w:r>
      <w:proofErr w:type="spellStart"/>
      <w:r>
        <w:t>KKnechts</w:t>
      </w:r>
      <w:proofErr w:type="spellEnd"/>
      <w:r>
        <w:t xml:space="preserve"> wegen </w:t>
      </w:r>
      <w:proofErr w:type="spellStart"/>
      <w:r>
        <w:t>wochentlich</w:t>
      </w:r>
      <w:proofErr w:type="spellEnd"/>
      <w:r>
        <w:t xml:space="preserve"> als </w:t>
      </w:r>
      <w:proofErr w:type="spellStart"/>
      <w:r>
        <w:t>obsteht</w:t>
      </w:r>
      <w:proofErr w:type="spellEnd"/>
      <w:r>
        <w:t xml:space="preserve">, </w:t>
      </w:r>
      <w:proofErr w:type="spellStart"/>
      <w:r>
        <w:t>zwen</w:t>
      </w:r>
      <w:proofErr w:type="spellEnd"/>
      <w:r>
        <w:t xml:space="preserve"> Gulden verordnet waren, auch bezahlen sollt, und fand sich aber an Rechnung, daß </w:t>
      </w:r>
      <w:proofErr w:type="spellStart"/>
      <w:r>
        <w:t>sollich</w:t>
      </w:r>
      <w:proofErr w:type="spellEnd"/>
      <w:r>
        <w:t xml:space="preserve"> zwey hundert Gulden eben </w:t>
      </w:r>
      <w:proofErr w:type="spellStart"/>
      <w:r>
        <w:t>gemeltem</w:t>
      </w:r>
      <w:proofErr w:type="spellEnd"/>
      <w:r>
        <w:t xml:space="preserve"> Harder </w:t>
      </w:r>
      <w:proofErr w:type="spellStart"/>
      <w:r>
        <w:t>gepürten</w:t>
      </w:r>
      <w:proofErr w:type="spellEnd"/>
      <w:r>
        <w:t xml:space="preserve">, </w:t>
      </w:r>
      <w:proofErr w:type="spellStart"/>
      <w:r>
        <w:t>wölche</w:t>
      </w:r>
      <w:proofErr w:type="spellEnd"/>
      <w:r>
        <w:t xml:space="preserve"> ich </w:t>
      </w:r>
      <w:proofErr w:type="spellStart"/>
      <w:r>
        <w:t>ime</w:t>
      </w:r>
      <w:proofErr w:type="spellEnd"/>
      <w:r>
        <w:t xml:space="preserve"> auch gelassen u. nach </w:t>
      </w:r>
      <w:proofErr w:type="spellStart"/>
      <w:r>
        <w:t>hochgenannts</w:t>
      </w:r>
      <w:proofErr w:type="spellEnd"/>
      <w:r>
        <w:t xml:space="preserve"> meins </w:t>
      </w:r>
      <w:proofErr w:type="spellStart"/>
      <w:r>
        <w:t>gnedigen</w:t>
      </w:r>
      <w:proofErr w:type="spellEnd"/>
      <w:r>
        <w:t xml:space="preserve"> Fürsten u. Herrn </w:t>
      </w:r>
      <w:proofErr w:type="spellStart"/>
      <w:r>
        <w:t>säligen</w:t>
      </w:r>
      <w:proofErr w:type="spellEnd"/>
      <w:r>
        <w:t xml:space="preserve"> </w:t>
      </w:r>
      <w:proofErr w:type="spellStart"/>
      <w:r>
        <w:t>selbs</w:t>
      </w:r>
      <w:proofErr w:type="spellEnd"/>
      <w:r>
        <w:t xml:space="preserve"> eigener </w:t>
      </w:r>
      <w:proofErr w:type="spellStart"/>
      <w:r>
        <w:t>beschehner</w:t>
      </w:r>
      <w:proofErr w:type="spellEnd"/>
      <w:r>
        <w:t xml:space="preserve"> </w:t>
      </w:r>
      <w:proofErr w:type="spellStart"/>
      <w:r>
        <w:t>gnediger</w:t>
      </w:r>
      <w:proofErr w:type="spellEnd"/>
      <w:r>
        <w:t xml:space="preserve"> bewilligter Besoldung stand mir uff </w:t>
      </w:r>
      <w:proofErr w:type="spellStart"/>
      <w:r>
        <w:t>disen</w:t>
      </w:r>
      <w:proofErr w:type="spellEnd"/>
      <w:r>
        <w:t xml:space="preserve"> Tag noch </w:t>
      </w:r>
      <w:proofErr w:type="spellStart"/>
      <w:r>
        <w:t>unerstattet</w:t>
      </w:r>
      <w:proofErr w:type="spellEnd"/>
      <w:r>
        <w:t xml:space="preserve"> </w:t>
      </w:r>
      <w:proofErr w:type="spellStart"/>
      <w:r>
        <w:t>uffen</w:t>
      </w:r>
      <w:proofErr w:type="spellEnd"/>
      <w:r>
        <w:t xml:space="preserve"> 320 Gulden, </w:t>
      </w:r>
      <w:proofErr w:type="spellStart"/>
      <w:r>
        <w:t>wölche</w:t>
      </w:r>
      <w:proofErr w:type="spellEnd"/>
      <w:r>
        <w:t xml:space="preserve"> auch dieweil ich im Fürstenthum gewest durch die oben angezeigten meine </w:t>
      </w:r>
      <w:proofErr w:type="spellStart"/>
      <w:r>
        <w:t>Ußgaben</w:t>
      </w:r>
      <w:proofErr w:type="spellEnd"/>
      <w:r>
        <w:t xml:space="preserve"> u. in </w:t>
      </w:r>
      <w:proofErr w:type="spellStart"/>
      <w:r>
        <w:t>anderweg</w:t>
      </w:r>
      <w:proofErr w:type="spellEnd"/>
      <w:r>
        <w:t xml:space="preserve"> uff mich </w:t>
      </w:r>
      <w:proofErr w:type="spellStart"/>
      <w:r>
        <w:t>gangen</w:t>
      </w:r>
      <w:proofErr w:type="spellEnd"/>
      <w:r>
        <w:t xml:space="preserve"> sind u. ich von dem meinen </w:t>
      </w:r>
      <w:proofErr w:type="spellStart"/>
      <w:r>
        <w:t>eingebießt</w:t>
      </w:r>
      <w:proofErr w:type="spellEnd"/>
      <w:r>
        <w:t xml:space="preserve"> hab.</w:t>
      </w:r>
    </w:p>
    <w:p w14:paraId="3FE73F51" w14:textId="77777777" w:rsidR="00E33FFD" w:rsidRDefault="00E33FFD" w:rsidP="00E33FFD">
      <w:pPr>
        <w:pStyle w:val="StandardWeb"/>
        <w:spacing w:before="0" w:beforeAutospacing="0" w:after="150" w:afterAutospacing="0"/>
      </w:pPr>
      <w:r>
        <w:t xml:space="preserve">Ich sollt auch </w:t>
      </w:r>
      <w:proofErr w:type="spellStart"/>
      <w:r>
        <w:t>billich</w:t>
      </w:r>
      <w:proofErr w:type="spellEnd"/>
      <w:r>
        <w:t xml:space="preserve"> hierinnen </w:t>
      </w:r>
      <w:proofErr w:type="spellStart"/>
      <w:r>
        <w:t>gnediglich</w:t>
      </w:r>
      <w:proofErr w:type="spellEnd"/>
      <w:r>
        <w:t xml:space="preserve"> geniessen, daß ich auch ein Ordensmann im Fürstenthumb, </w:t>
      </w:r>
      <w:proofErr w:type="spellStart"/>
      <w:r>
        <w:t>namlich</w:t>
      </w:r>
      <w:proofErr w:type="spellEnd"/>
      <w:r>
        <w:t xml:space="preserve"> im </w:t>
      </w:r>
      <w:proofErr w:type="spellStart"/>
      <w:r>
        <w:t>Closter</w:t>
      </w:r>
      <w:proofErr w:type="spellEnd"/>
      <w:r>
        <w:t xml:space="preserve"> </w:t>
      </w:r>
      <w:proofErr w:type="spellStart"/>
      <w:r>
        <w:t>Alperspach</w:t>
      </w:r>
      <w:proofErr w:type="spellEnd"/>
      <w:r>
        <w:t xml:space="preserve"> </w:t>
      </w:r>
      <w:proofErr w:type="spellStart"/>
      <w:r>
        <w:t>geweßt</w:t>
      </w:r>
      <w:proofErr w:type="spellEnd"/>
      <w:r>
        <w:t xml:space="preserve"> u. nie keines </w:t>
      </w:r>
      <w:proofErr w:type="spellStart"/>
      <w:r>
        <w:t>Leibgedings</w:t>
      </w:r>
      <w:proofErr w:type="spellEnd"/>
      <w:r>
        <w:t xml:space="preserve"> </w:t>
      </w:r>
      <w:proofErr w:type="spellStart"/>
      <w:r>
        <w:t>begert</w:t>
      </w:r>
      <w:proofErr w:type="spellEnd"/>
      <w:r>
        <w:t xml:space="preserve"> hab, wie dann den andern allen so die </w:t>
      </w:r>
      <w:proofErr w:type="spellStart"/>
      <w:r>
        <w:t>Clöster</w:t>
      </w:r>
      <w:proofErr w:type="spellEnd"/>
      <w:r>
        <w:t xml:space="preserve"> vor u. nach Sr. F. </w:t>
      </w:r>
      <w:proofErr w:type="spellStart"/>
      <w:r>
        <w:t>Gn</w:t>
      </w:r>
      <w:proofErr w:type="spellEnd"/>
      <w:r>
        <w:t xml:space="preserve">. Einkommen uff Gott verlassen, </w:t>
      </w:r>
      <w:proofErr w:type="spellStart"/>
      <w:r>
        <w:t>gnedige</w:t>
      </w:r>
      <w:proofErr w:type="spellEnd"/>
      <w:r>
        <w:t xml:space="preserve"> </w:t>
      </w:r>
      <w:proofErr w:type="spellStart"/>
      <w:r>
        <w:t>järliche</w:t>
      </w:r>
      <w:proofErr w:type="spellEnd"/>
      <w:r>
        <w:t xml:space="preserve"> </w:t>
      </w:r>
      <w:proofErr w:type="spellStart"/>
      <w:r>
        <w:t>Leibgeding</w:t>
      </w:r>
      <w:proofErr w:type="spellEnd"/>
      <w:r>
        <w:t xml:space="preserve"> </w:t>
      </w:r>
      <w:proofErr w:type="spellStart"/>
      <w:r>
        <w:t>widerfaren</w:t>
      </w:r>
      <w:proofErr w:type="spellEnd"/>
      <w:r>
        <w:t xml:space="preserve"> u. </w:t>
      </w:r>
      <w:proofErr w:type="spellStart"/>
      <w:r>
        <w:t>verschriben</w:t>
      </w:r>
      <w:proofErr w:type="spellEnd"/>
      <w:r>
        <w:t xml:space="preserve"> worden </w:t>
      </w:r>
      <w:proofErr w:type="spellStart"/>
      <w:r>
        <w:t>seind</w:t>
      </w:r>
      <w:proofErr w:type="spellEnd"/>
      <w:r>
        <w:t>.</w:t>
      </w:r>
    </w:p>
    <w:p w14:paraId="2574D10E" w14:textId="77777777" w:rsidR="00E33FFD" w:rsidRDefault="00E33FFD" w:rsidP="00E33FFD">
      <w:pPr>
        <w:pStyle w:val="StandardWeb"/>
        <w:spacing w:before="0" w:beforeAutospacing="0" w:after="150" w:afterAutospacing="0"/>
      </w:pPr>
      <w:r>
        <w:t xml:space="preserve">Und das alles wie oben </w:t>
      </w:r>
      <w:proofErr w:type="spellStart"/>
      <w:r>
        <w:t>erzelt</w:t>
      </w:r>
      <w:proofErr w:type="spellEnd"/>
      <w:r>
        <w:t xml:space="preserve">, hab vor etlichen </w:t>
      </w:r>
      <w:proofErr w:type="spellStart"/>
      <w:r>
        <w:t>verschienenen</w:t>
      </w:r>
      <w:proofErr w:type="spellEnd"/>
      <w:r>
        <w:t xml:space="preserve"> </w:t>
      </w:r>
      <w:proofErr w:type="spellStart"/>
      <w:r>
        <w:t>Jaren</w:t>
      </w:r>
      <w:proofErr w:type="spellEnd"/>
      <w:r>
        <w:t xml:space="preserve">, E. F. </w:t>
      </w:r>
      <w:proofErr w:type="spellStart"/>
      <w:r>
        <w:t>Gn</w:t>
      </w:r>
      <w:proofErr w:type="spellEnd"/>
      <w:r>
        <w:t xml:space="preserve">. als die zu </w:t>
      </w:r>
      <w:proofErr w:type="spellStart"/>
      <w:r>
        <w:t>Costenntz</w:t>
      </w:r>
      <w:proofErr w:type="spellEnd"/>
      <w:r>
        <w:t xml:space="preserve"> </w:t>
      </w:r>
      <w:proofErr w:type="spellStart"/>
      <w:r>
        <w:t>geweßt</w:t>
      </w:r>
      <w:proofErr w:type="spellEnd"/>
      <w:r>
        <w:t xml:space="preserve">, ich uff das </w:t>
      </w:r>
      <w:proofErr w:type="spellStart"/>
      <w:r>
        <w:t>kürtzest</w:t>
      </w:r>
      <w:proofErr w:type="spellEnd"/>
      <w:r>
        <w:t xml:space="preserve"> </w:t>
      </w:r>
      <w:proofErr w:type="spellStart"/>
      <w:r>
        <w:t>untertheniglich</w:t>
      </w:r>
      <w:proofErr w:type="spellEnd"/>
      <w:r>
        <w:t xml:space="preserve"> </w:t>
      </w:r>
      <w:proofErr w:type="spellStart"/>
      <w:r>
        <w:t>mundtlich</w:t>
      </w:r>
      <w:proofErr w:type="spellEnd"/>
      <w:r>
        <w:t xml:space="preserve"> </w:t>
      </w:r>
      <w:proofErr w:type="spellStart"/>
      <w:r>
        <w:t>bericht</w:t>
      </w:r>
      <w:proofErr w:type="spellEnd"/>
      <w:r>
        <w:t xml:space="preserve"> </w:t>
      </w:r>
      <w:proofErr w:type="spellStart"/>
      <w:r>
        <w:t>untertheniger</w:t>
      </w:r>
      <w:proofErr w:type="spellEnd"/>
      <w:r>
        <w:t xml:space="preserve"> Hoffnung, E. F. </w:t>
      </w:r>
      <w:proofErr w:type="spellStart"/>
      <w:r>
        <w:t>Gn</w:t>
      </w:r>
      <w:proofErr w:type="spellEnd"/>
      <w:r>
        <w:t xml:space="preserve">. </w:t>
      </w:r>
      <w:proofErr w:type="spellStart"/>
      <w:r>
        <w:t>seye</w:t>
      </w:r>
      <w:proofErr w:type="spellEnd"/>
      <w:r>
        <w:t xml:space="preserve"> des noch </w:t>
      </w:r>
      <w:proofErr w:type="spellStart"/>
      <w:r>
        <w:t>gnediglich</w:t>
      </w:r>
      <w:proofErr w:type="spellEnd"/>
      <w:r>
        <w:t xml:space="preserve"> </w:t>
      </w:r>
      <w:proofErr w:type="spellStart"/>
      <w:r>
        <w:t>eingedenkh</w:t>
      </w:r>
      <w:proofErr w:type="spellEnd"/>
      <w:r>
        <w:t>.</w:t>
      </w:r>
    </w:p>
    <w:p w14:paraId="0D84DCA2" w14:textId="77777777" w:rsidR="00E33FFD" w:rsidRDefault="00E33FFD" w:rsidP="00E33FFD">
      <w:pPr>
        <w:pStyle w:val="StandardWeb"/>
        <w:spacing w:before="0" w:beforeAutospacing="0" w:after="150" w:afterAutospacing="0"/>
      </w:pPr>
      <w:r>
        <w:t xml:space="preserve">Und dieweil dann E. F. </w:t>
      </w:r>
      <w:proofErr w:type="spellStart"/>
      <w:r>
        <w:t>Gn</w:t>
      </w:r>
      <w:proofErr w:type="spellEnd"/>
      <w:r>
        <w:t xml:space="preserve">. jetzo regiert u. Herr u. Lands Fürst ist, und die </w:t>
      </w:r>
      <w:proofErr w:type="spellStart"/>
      <w:r>
        <w:t>Pillichkeit</w:t>
      </w:r>
      <w:proofErr w:type="spellEnd"/>
      <w:r>
        <w:t xml:space="preserve"> </w:t>
      </w:r>
      <w:proofErr w:type="spellStart"/>
      <w:r>
        <w:t>hieriinnen</w:t>
      </w:r>
      <w:proofErr w:type="spellEnd"/>
      <w:r>
        <w:t xml:space="preserve"> </w:t>
      </w:r>
      <w:proofErr w:type="spellStart"/>
      <w:r>
        <w:t>selbs</w:t>
      </w:r>
      <w:proofErr w:type="spellEnd"/>
      <w:r>
        <w:t xml:space="preserve"> </w:t>
      </w:r>
      <w:proofErr w:type="spellStart"/>
      <w:r>
        <w:t>gnediglich</w:t>
      </w:r>
      <w:proofErr w:type="spellEnd"/>
      <w:r>
        <w:t xml:space="preserve"> </w:t>
      </w:r>
      <w:proofErr w:type="spellStart"/>
      <w:r>
        <w:t>wol</w:t>
      </w:r>
      <w:proofErr w:type="spellEnd"/>
      <w:r>
        <w:t xml:space="preserve"> ermessen kann, ich auch </w:t>
      </w:r>
      <w:proofErr w:type="spellStart"/>
      <w:r>
        <w:t>diser</w:t>
      </w:r>
      <w:proofErr w:type="spellEnd"/>
      <w:r>
        <w:t xml:space="preserve"> meiner </w:t>
      </w:r>
      <w:proofErr w:type="spellStart"/>
      <w:r>
        <w:t>ußsteenden</w:t>
      </w:r>
      <w:proofErr w:type="spellEnd"/>
      <w:r>
        <w:t xml:space="preserve"> Besoldung </w:t>
      </w:r>
      <w:proofErr w:type="spellStart"/>
      <w:r>
        <w:t>nottürftig</w:t>
      </w:r>
      <w:proofErr w:type="spellEnd"/>
      <w:r>
        <w:t xml:space="preserve"> bin, So bitt ich </w:t>
      </w:r>
      <w:proofErr w:type="spellStart"/>
      <w:r>
        <w:t>untertheniglich</w:t>
      </w:r>
      <w:proofErr w:type="spellEnd"/>
      <w:r>
        <w:t xml:space="preserve">, E. F. </w:t>
      </w:r>
      <w:proofErr w:type="spellStart"/>
      <w:r>
        <w:t>Gn</w:t>
      </w:r>
      <w:proofErr w:type="spellEnd"/>
      <w:r>
        <w:t xml:space="preserve">. wöllen aus fürstlicher </w:t>
      </w:r>
      <w:proofErr w:type="spellStart"/>
      <w:r>
        <w:t>Miltigkeit</w:t>
      </w:r>
      <w:proofErr w:type="spellEnd"/>
      <w:r>
        <w:t xml:space="preserve"> mir dieselben </w:t>
      </w:r>
      <w:proofErr w:type="spellStart"/>
      <w:r>
        <w:t>gnediglich</w:t>
      </w:r>
      <w:proofErr w:type="spellEnd"/>
      <w:r>
        <w:t xml:space="preserve"> </w:t>
      </w:r>
      <w:proofErr w:type="spellStart"/>
      <w:r>
        <w:t>widerfarn</w:t>
      </w:r>
      <w:proofErr w:type="spellEnd"/>
      <w:r>
        <w:t xml:space="preserve"> u. erstatten lassen. Das will </w:t>
      </w:r>
      <w:proofErr w:type="spellStart"/>
      <w:r>
        <w:t>umb</w:t>
      </w:r>
      <w:proofErr w:type="spellEnd"/>
      <w:r>
        <w:t xml:space="preserve"> dieselben E. F. </w:t>
      </w:r>
      <w:proofErr w:type="spellStart"/>
      <w:r>
        <w:t>Gn</w:t>
      </w:r>
      <w:proofErr w:type="spellEnd"/>
      <w:r>
        <w:t xml:space="preserve">. ich </w:t>
      </w:r>
      <w:proofErr w:type="spellStart"/>
      <w:r>
        <w:t>untertheniglich</w:t>
      </w:r>
      <w:proofErr w:type="spellEnd"/>
      <w:r>
        <w:t xml:space="preserve"> verdienen u. </w:t>
      </w:r>
      <w:proofErr w:type="spellStart"/>
      <w:r>
        <w:t>pitt</w:t>
      </w:r>
      <w:proofErr w:type="spellEnd"/>
      <w:r>
        <w:t xml:space="preserve"> ein </w:t>
      </w:r>
      <w:proofErr w:type="spellStart"/>
      <w:r>
        <w:t>gnedig</w:t>
      </w:r>
      <w:proofErr w:type="spellEnd"/>
      <w:r>
        <w:t xml:space="preserve"> </w:t>
      </w:r>
      <w:proofErr w:type="spellStart"/>
      <w:r>
        <w:t>Antwurt</w:t>
      </w:r>
      <w:proofErr w:type="spellEnd"/>
      <w:r>
        <w:t>.</w:t>
      </w:r>
    </w:p>
    <w:p w14:paraId="3D10DE76" w14:textId="77777777" w:rsidR="00E33FFD" w:rsidRDefault="00E33FFD" w:rsidP="00E33FFD">
      <w:pPr>
        <w:pStyle w:val="StandardWeb"/>
        <w:spacing w:before="0" w:beforeAutospacing="0" w:after="150" w:afterAutospacing="0"/>
      </w:pPr>
      <w:r>
        <w:t xml:space="preserve">E. F. G. </w:t>
      </w:r>
      <w:proofErr w:type="spellStart"/>
      <w:r>
        <w:t>untertheniger</w:t>
      </w:r>
      <w:proofErr w:type="spellEnd"/>
      <w:r>
        <w:br/>
        <w:t>Ambrosius Blaurer.</w:t>
      </w:r>
    </w:p>
    <w:p w14:paraId="2D783497" w14:textId="77777777" w:rsidR="00E33FFD" w:rsidRDefault="00E33FFD" w:rsidP="00E33FFD">
      <w:pPr>
        <w:pStyle w:val="berschrift3"/>
      </w:pPr>
      <w:r w:rsidRPr="00E33FFD">
        <w:t>Brief an Hubertus 1564 über den Tod Calvins</w:t>
      </w:r>
    </w:p>
    <w:p w14:paraId="778661D7" w14:textId="77777777" w:rsidR="00E33FFD" w:rsidRDefault="00E33FFD" w:rsidP="00E33FFD">
      <w:pPr>
        <w:pStyle w:val="StandardWeb"/>
        <w:spacing w:before="0" w:beforeAutospacing="0" w:after="150" w:afterAutospacing="0"/>
      </w:pPr>
      <w:r>
        <w:t xml:space="preserve">D. Calvin, das unvergleichliche Werkzeug Christi und von den Theologen unseres Jahrhunderts, die uns bis jetzt der Herr übrig gelassen hatte, wohl der erste, hat am 27. Mai nach sehr heftigen Schmerzen, die ihm durch verschiedene Krankheiten in acht Tagen kamen und die er geduldig ertrug, den Himmel mit der Erde vertauscht und ist als ein guter und treuer Knecht in die Freude seines Herrn eingegangen, wo er nun ewiglich mit ihm ein wahres, des Namens wertes Leben führen wird. Von ganzer Seele beglückwünschen wir ihn für dies so glückliche Los. Zur Reise ganz fertig, nachdem so viele grausame angriffe der Feinde, die den Mann mit ihren Zähnen zu zerreissen wünschten, beschämt waren, ist er in dem ganz ruhigen und sicheren Hafen des himmlischen Vaterlandes gelandet. Wir bitten nun den Herrn, dass er sich unserer erbarme, da er die besten Führer und Hirten seiner Herde zu sich sammelt und dass er seine Gemeinde mildiglich erhalte, damit wir nicht wie irrende Schafe ohne Hirten seien. O weh, mein teurer und lieber Bruder, wie wenig sind heute diejenigen, die von göttlichem Eifer entzündet nicht das, was das Ihrige ist, sondern was Jesu Christi ist, suchen und von der Sorge um seine Kirche ernstlich bewegt werden. Nachdem fast jenes ganze Geschlecht zu den Vätern versammelt ist, das nach dem langjährigen harten Joch der papistischen Knechtschaft, welche die von Aegypten und Babel übertrifft, und die es zu Tode marterte, den Trost der </w:t>
      </w:r>
      <w:proofErr w:type="spellStart"/>
      <w:r>
        <w:t>süssen</w:t>
      </w:r>
      <w:proofErr w:type="spellEnd"/>
      <w:r>
        <w:t xml:space="preserve"> Freiheit Jesu Christi in dem wiedererwachenden Evangelium erfahren hat, so ist jetzt kaum der eine und der andere da, der sich an die Früheren erinnert, und diese befinden sich in einer solchen Masse von Gottlosigkeit und Losgelassenheit aller Uebel, dass sie allmählich verweltlichen und die erste Liebe verlassen. Doch hat der Herr dennoch die Seinigen und seien es noch so wenige, die er kennt. Möchten auch wir unter diese wie ein geheiligter Rest gezählt und bewahrt sein; das erbitten wir Tag und Nacht mit vielen Thränen, ja wir sagen Dank durch Jesum Christum, in dem wir vor Grundlegung der Welt erwählt sind und kämpfen nun weiter, damit wir heilig und untadelig vor ihm in der Liebe seien, und so auch durch uns sein grosser Name auf Erden verherrlicht werde.</w:t>
      </w:r>
    </w:p>
    <w:p w14:paraId="79645EE7" w14:textId="77777777" w:rsidR="00E33FFD" w:rsidRDefault="00E33FFD" w:rsidP="00E33FFD">
      <w:pPr>
        <w:pStyle w:val="StandardWeb"/>
        <w:spacing w:before="0" w:beforeAutospacing="0" w:after="150" w:afterAutospacing="0"/>
      </w:pPr>
      <w:r>
        <w:t>Am 22. Juni.</w:t>
      </w:r>
    </w:p>
    <w:p w14:paraId="4D261D5B" w14:textId="015D543A" w:rsidR="00E33FFD" w:rsidRDefault="00E33FFD" w:rsidP="00E33FFD">
      <w:pPr>
        <w:pStyle w:val="berschrift3"/>
        <w:rPr>
          <w:lang w:eastAsia="de-DE"/>
        </w:rPr>
      </w:pPr>
      <w:r w:rsidRPr="00E33FFD">
        <w:t>Brief an seine Base Barbara Blaurer</w:t>
      </w:r>
    </w:p>
    <w:p w14:paraId="4A411302" w14:textId="77777777" w:rsidR="00E33FFD" w:rsidRDefault="00E33FFD" w:rsidP="00E33FFD">
      <w:pPr>
        <w:pStyle w:val="StandardWeb"/>
        <w:spacing w:before="0" w:beforeAutospacing="0" w:after="150" w:afterAutospacing="0"/>
      </w:pPr>
      <w:r>
        <w:t xml:space="preserve">Mein </w:t>
      </w:r>
      <w:proofErr w:type="spellStart"/>
      <w:r>
        <w:t>sonder</w:t>
      </w:r>
      <w:proofErr w:type="spellEnd"/>
      <w:r>
        <w:t xml:space="preserve"> lieb </w:t>
      </w:r>
      <w:proofErr w:type="spellStart"/>
      <w:r>
        <w:t>Bäslein</w:t>
      </w:r>
      <w:proofErr w:type="spellEnd"/>
      <w:r>
        <w:t>.</w:t>
      </w:r>
    </w:p>
    <w:p w14:paraId="3D832398" w14:textId="77777777" w:rsidR="00E33FFD" w:rsidRDefault="00E33FFD" w:rsidP="00E33FFD">
      <w:pPr>
        <w:pStyle w:val="StandardWeb"/>
        <w:spacing w:before="0" w:beforeAutospacing="0" w:after="150" w:afterAutospacing="0"/>
      </w:pPr>
      <w:r>
        <w:t xml:space="preserve">Dein Geschrift hab ich mit christlichem brüderlichen Mitleiden gelesen, bitt Gott von ganzen Begierden meines Herzens, wölle dich nach der Fülle seiner Gnad und Barmherzigkeit seines Trosts wiederum empfinden lassen und </w:t>
      </w:r>
      <w:proofErr w:type="spellStart"/>
      <w:r>
        <w:t>dichs</w:t>
      </w:r>
      <w:proofErr w:type="spellEnd"/>
      <w:r>
        <w:t xml:space="preserve"> sehen lassen, wie ers so inniglich herzlich und väterlich gegen dir meint, der festen getrosten Hoffnung, er werde das ängstig Mordgeschrei deines Gemüths, auch mein und ander frommer </w:t>
      </w:r>
      <w:proofErr w:type="spellStart"/>
      <w:r>
        <w:t>Leut</w:t>
      </w:r>
      <w:proofErr w:type="spellEnd"/>
      <w:r>
        <w:t xml:space="preserve"> Bitt bald erhören. Harr, wart, leid dich, halt still, gewiß sollst du erfahren die Wunder Gottes, wie seine Hand nicht allein mächtig ist in die Höll zu stoßen, sondern auch wieder herauszuziehen wider und über dein und aller Menschen Vermuthen. Nicht möglich ists, daß der treu mild gnädig Gott und Vater in die Harr sich verbergen werde dem Herzen, das nach ihm und seinem trostreichen Angesicht als schmerzlich sehnet und Durst hat. Den Durst, so er selbst in dir nach seinem Wohlgefallen angezündet, wird er selbst mit ihm selbst wiederum löschen.</w:t>
      </w:r>
    </w:p>
    <w:p w14:paraId="6AF95F53" w14:textId="77777777" w:rsidR="00E33FFD" w:rsidRDefault="00E33FFD" w:rsidP="00E33FFD">
      <w:pPr>
        <w:pStyle w:val="StandardWeb"/>
        <w:spacing w:before="0" w:beforeAutospacing="0" w:after="150" w:afterAutospacing="0"/>
      </w:pPr>
      <w:r>
        <w:t xml:space="preserve">O mein geliebtes </w:t>
      </w:r>
      <w:proofErr w:type="spellStart"/>
      <w:r>
        <w:t>Bäslein</w:t>
      </w:r>
      <w:proofErr w:type="spellEnd"/>
      <w:r>
        <w:t xml:space="preserve">! Es sind eitel </w:t>
      </w:r>
      <w:proofErr w:type="spellStart"/>
      <w:r>
        <w:t>gulden</w:t>
      </w:r>
      <w:proofErr w:type="spellEnd"/>
      <w:r>
        <w:t xml:space="preserve"> Anfechtungen, die uns mit der Zeit süß lieblich Frucht, d.i. Erkenntniß unser selbst und Gottes Gnaden bringen werden. Selig sind alle die, so Gott der Herr also heimsucht. Er nennet selig hie in Zeit, selig, so euch die Menschen hassen und fluchen und alles Uebel wider euch reden werden, spricht unser Herr; noch viel seliger, so uns nicht allein andere Menschen, sondern auch unser eigen Blut und Fleisch sammt all unserem Vermögen uns verfolget, will uns nichts Guts an unserem Gott empfinden lassen. Denn gleichwie in anderem äußerlichen Verfolgen nach Blut und Fleisch </w:t>
      </w:r>
      <w:proofErr w:type="spellStart"/>
      <w:r>
        <w:t>warlich</w:t>
      </w:r>
      <w:proofErr w:type="spellEnd"/>
      <w:r>
        <w:t xml:space="preserve"> keine Süßigkeit, sondern Angst und Noth ist dermaßen, daß der ganze Mensch oft darob erbebt und nicht weiß, wo er daran ist: also noch viel mehr, so wir unserem eigenen Hausfeind zu Theil werden, daß er sich nicht sehen lassen kann, muß groß Jammer und Noth sein, noch dennoch ist der Herr der treu gütig Gott an der Hand, sieht dem Kampf zu, läßt uns hart umgetrieben und auch zerzauset werden und aber nicht gar darniederliegen, wie heftig wir auch angefochten sind. Darum ist die Seligkeit auch außerhalb des Empfindens; es </w:t>
      </w:r>
      <w:proofErr w:type="spellStart"/>
      <w:r>
        <w:t>vomet</w:t>
      </w:r>
      <w:proofErr w:type="spellEnd"/>
      <w:r>
        <w:t xml:space="preserve"> auch das Wort Gottes bewahrt und behalten außerhalb des Trosts und Süßigkeit hie in Zeit, daß gleichwohl wahr bleibt: Selig sind die, so das Wort Gottes hören und behalten; ja viel sicherer und </w:t>
      </w:r>
      <w:proofErr w:type="spellStart"/>
      <w:r>
        <w:t>baß</w:t>
      </w:r>
      <w:proofErr w:type="spellEnd"/>
      <w:r>
        <w:t xml:space="preserve"> wird es behalten in der Schwachheit Bluts und Fleischs, und so wir des großen Sturms daneben inne werden, denn so es uns ohne die Säure wohl ausging und süß wäre. Es gilt hie nicht des süßen, sondern des sauren Senfs; das Fleisch muß mit Feuer, d.i. mit der Trübseligkeit gesalzen werden, sonst </w:t>
      </w:r>
      <w:proofErr w:type="spellStart"/>
      <w:r>
        <w:t>erstinkt</w:t>
      </w:r>
      <w:proofErr w:type="spellEnd"/>
      <w:r>
        <w:t xml:space="preserve"> es in der Fülle und wird zunichte. Dort sollen wir erst verklärt und in ein neu Herz und Haut gestoßen werden; </w:t>
      </w:r>
      <w:proofErr w:type="spellStart"/>
      <w:r>
        <w:t>mittlerzeit</w:t>
      </w:r>
      <w:proofErr w:type="spellEnd"/>
      <w:r>
        <w:t xml:space="preserve"> müssen wir uns drucken und schmiegen und </w:t>
      </w:r>
      <w:proofErr w:type="spellStart"/>
      <w:r>
        <w:t>berrügen</w:t>
      </w:r>
      <w:proofErr w:type="spellEnd"/>
      <w:r>
        <w:t xml:space="preserve"> lassen, daß uns Gott also reit mit den Sporen seiner Züchtigung, daß wir nicht fallen in die Stricke dieser Welt und nicht </w:t>
      </w:r>
      <w:proofErr w:type="spellStart"/>
      <w:r>
        <w:t>mithafften</w:t>
      </w:r>
      <w:proofErr w:type="spellEnd"/>
      <w:r>
        <w:t xml:space="preserve"> sind der Gottlosen, so dem Herrn entgegen sind und wandeln nach ihren Gelüsten.</w:t>
      </w:r>
    </w:p>
    <w:p w14:paraId="7BCADC93" w14:textId="77777777" w:rsidR="00E33FFD" w:rsidRDefault="00E33FFD" w:rsidP="00E33FFD">
      <w:pPr>
        <w:pStyle w:val="StandardWeb"/>
        <w:spacing w:before="0" w:beforeAutospacing="0" w:after="150" w:afterAutospacing="0"/>
      </w:pPr>
      <w:r>
        <w:t xml:space="preserve">Mein </w:t>
      </w:r>
      <w:proofErr w:type="spellStart"/>
      <w:r>
        <w:t>Bäslein</w:t>
      </w:r>
      <w:proofErr w:type="spellEnd"/>
      <w:r>
        <w:t xml:space="preserve"> hab Geduld.</w:t>
      </w:r>
    </w:p>
    <w:p w14:paraId="307CE31F" w14:textId="214807F4" w:rsidR="00890A24" w:rsidRDefault="00E33FFD" w:rsidP="00E33FFD">
      <w:pPr>
        <w:pStyle w:val="StandardWeb"/>
        <w:spacing w:before="0" w:beforeAutospacing="0" w:after="150" w:afterAutospacing="0"/>
      </w:pPr>
      <w:r>
        <w:t xml:space="preserve">Das Empfinden der Armuth des Gemüths und Herzens, ja der Armuth Gottes, als du schreibst, ist </w:t>
      </w:r>
      <w:proofErr w:type="spellStart"/>
      <w:r>
        <w:t>warlich</w:t>
      </w:r>
      <w:proofErr w:type="spellEnd"/>
      <w:r>
        <w:t xml:space="preserve"> groß Reichthum vor ihm, der auch seinen geliebten Sohn ein wenig hat mangeln lassen an Gott, aber nachmals wiederum mit Ehren und Schmuck gekrönet. Wer Trost hat nach dem Fleisch in allen Creaturen und Gottes mangelt, ist zu viel arm, ob er seine Armuth gleich nicht empfindet und sich reich bedünkt. Der nicht Freud, Trost und Ergötzlichkeit hat in den Creaturen und Gott allein hat, der ist über all König und Kaiser reich und herrlich, ob er gleich seines Reichthums d.i. Gottes auch nicht empfindet. Hab ich einen verborgenen Schatz im Haus, der mir aber mit der Zeit werden soll, so bin ich reich in der Wahrheit, wiewohl </w:t>
      </w:r>
      <w:proofErr w:type="spellStart"/>
      <w:r>
        <w:t>ichs</w:t>
      </w:r>
      <w:proofErr w:type="spellEnd"/>
      <w:r>
        <w:t xml:space="preserve"> </w:t>
      </w:r>
      <w:proofErr w:type="spellStart"/>
      <w:r>
        <w:t>jetzumb</w:t>
      </w:r>
      <w:proofErr w:type="spellEnd"/>
      <w:r>
        <w:t xml:space="preserve"> nicht weiß noch empfind; also ist allen angefochtenen Kindern Gottes. Die haben den verborgenen Schatz der Gnaden und Reichthum Gottes bei ihnen; er will ihnen wohl, derhalben sie reich sind, wiewohl sie es dieser Zeit nicht merken noch verstehen in der Notz. Darum sei unerschrocken in der Hartseligkeit; Geduld ist uns Noth, sagt Paulus, wirf die Hoffnung nicht ab dir; den Tag Christi wirst du gewißlich sehen und mit </w:t>
      </w:r>
      <w:proofErr w:type="spellStart"/>
      <w:r>
        <w:t>Freueden</w:t>
      </w:r>
      <w:proofErr w:type="spellEnd"/>
      <w:r>
        <w:t xml:space="preserve"> erleben. Deß halt dich steif.</w:t>
      </w:r>
    </w:p>
    <w:p w14:paraId="6365EAC3" w14:textId="77777777" w:rsidR="00890A24" w:rsidRDefault="00890A24">
      <w:pPr>
        <w:spacing w:after="0" w:line="240" w:lineRule="auto"/>
        <w:rPr>
          <w:rFonts w:eastAsia="Times New Roman"/>
          <w:szCs w:val="24"/>
          <w:lang w:eastAsia="de-DE"/>
        </w:rPr>
      </w:pPr>
      <w:r>
        <w:br w:type="page"/>
      </w:r>
    </w:p>
    <w:p w14:paraId="5753B3CC" w14:textId="0C40DAB5" w:rsidR="00E33FFD" w:rsidRDefault="00E33FFD" w:rsidP="00E33FFD">
      <w:pPr>
        <w:pStyle w:val="berschrift2"/>
        <w:rPr>
          <w:lang w:eastAsia="de-DE"/>
        </w:rPr>
      </w:pPr>
      <w:r>
        <w:rPr>
          <w:lang w:eastAsia="de-DE"/>
        </w:rPr>
        <w:t>Briefe an Ambrosius Blarer</w:t>
      </w:r>
    </w:p>
    <w:p w14:paraId="11398BDE" w14:textId="77777777" w:rsidR="005A5E40" w:rsidRDefault="005A5E40" w:rsidP="005A5E40">
      <w:pPr>
        <w:pStyle w:val="berschrift3"/>
        <w:rPr>
          <w:b/>
          <w:bCs/>
        </w:rPr>
      </w:pPr>
      <w:r w:rsidRPr="0080048B">
        <w:t>Melanchthon</w:t>
      </w:r>
      <w:r>
        <w:t xml:space="preserve">, </w:t>
      </w:r>
      <w:r w:rsidRPr="0080048B">
        <w:t xml:space="preserve">Philipp </w:t>
      </w:r>
      <w:r>
        <w:t xml:space="preserve">- </w:t>
      </w:r>
      <w:r w:rsidRPr="0080048B">
        <w:t>an Ambrosius Blarer</w:t>
      </w:r>
    </w:p>
    <w:p w14:paraId="67B76DC2" w14:textId="77777777" w:rsidR="005A5E40" w:rsidRDefault="005A5E40" w:rsidP="005A5E40">
      <w:pPr>
        <w:pStyle w:val="StandardWeb"/>
        <w:spacing w:before="0" w:beforeAutospacing="0" w:after="150" w:afterAutospacing="0"/>
      </w:pPr>
      <w:r>
        <w:t>„Laß dich nicht bestimmen, zu jenen Schwarzröcken zurückzukehren, denn du kannst ohne öffentliche Schande und Schaden des Evangeliums deinen Fuß nicht mehr zurücksetzen. Die Feinde Christi würden es deuten, als ob du, vom Gewissen gedrungen, unter der Verdammung des Evangeliums der Freiheit deiner That dich gereuen ließest. Im Uebrigen bitte ich dich, falls deine Umstände nicht ein Anderes erheischen, du mögest dein Ordensgewand nicht ablegen, damit du wenigstens in diesem Punkt dem Unverstand der Menge Rechnung tragest, bis die Zeit ein Anderes gebietet. Denn hierin, dünkt mich, sollen die Besten so wenig als möglich von ihrem Rechte Gebrauch machen wollen, vielmehr den Anderen nachgeben und Aergerniß verhüten, so weit es immer angeht. Also hat Christus, also haben die Apostel gethan. Selbst Martin wollte Alles eher als sein Augustinerkleid ablegen oder in irgend einer, wenn auch noch so unwesentlichen Ceremonie, wenn sie nur dem Evangelium nicht zuwiderlaufe, einem Bruder Aergerniß geben. Du weißt, daß es bei euch einige fanatische Christen gibt, welche das Bekenntniß Christi nur ins Fleischessen und sonstigen heidnischen Wahn setzen. Sie nennen sich bald Lutheraner bald Evangelische, und doch belasten sie den Namen des Evangeliums mit solcher Schande, daß ich fast wünschen möchte, die Papisten sollen in ihrer Verfolgungswuth gegen die Bekenner des Evangeliums fortfahren, damit dadurch jener Bodensatz unseres Lagers abgeschreckt werde, sich fälschlich diesen heiligen Namen anzumaßen. Bedenke, daß du Christum bekennst, also das Kreuz tragen und dich auf das Aeußerste gefaßt halten mußt, nachdem du jenen Dickbäuchen den Rücken zugekehrt hast. Ich achte dich nicht für einen solchen Neuling im Christenthum, daß du meines Rathes bedürftest oder nicht wüßtest, in welcher Gestalt sich Christus uns zu erkennen gebe, nemlich in jenem verachteten und von der Welt verdammten Zeichen des Kreuzes.“</w:t>
      </w:r>
    </w:p>
    <w:p w14:paraId="779C91E4" w14:textId="77777777" w:rsidR="005A5E40" w:rsidRDefault="005A5E40" w:rsidP="005A5E40">
      <w:pPr>
        <w:pStyle w:val="berschrift3"/>
        <w:rPr>
          <w:b/>
          <w:bCs/>
        </w:rPr>
      </w:pPr>
      <w:r w:rsidRPr="0080048B">
        <w:t xml:space="preserve">Zwingli, </w:t>
      </w:r>
      <w:proofErr w:type="spellStart"/>
      <w:r w:rsidRPr="0080048B">
        <w:t>Huldrich</w:t>
      </w:r>
      <w:proofErr w:type="spellEnd"/>
      <w:r w:rsidRPr="0080048B">
        <w:t xml:space="preserve"> – An den Pfarrer Blarer – 1528</w:t>
      </w:r>
    </w:p>
    <w:p w14:paraId="4C95C11A" w14:textId="77777777" w:rsidR="005A5E40" w:rsidRDefault="005A5E40" w:rsidP="005A5E40">
      <w:pPr>
        <w:pStyle w:val="StandardWeb"/>
        <w:spacing w:before="0" w:beforeAutospacing="0" w:after="150" w:afterAutospacing="0"/>
      </w:pPr>
      <w:r>
        <w:t>Der rechte Christ sucht Gott und dem Nächsten zu leisten, was je die Besten geleistet haben, mögen sie Abraham oder Odysseus, Miltiades oder Mose geheißen haben. Die Religion war nicht in die Grenzen Palästinas eingeschlossen, weil der himmlische Geist nicht nur Palästina, sondern die ganze Welt geschaffen hat und mit seiner Liebe umfasst.</w:t>
      </w:r>
    </w:p>
    <w:p w14:paraId="27B79AE9" w14:textId="77777777" w:rsidR="0080048B" w:rsidRDefault="0080048B" w:rsidP="0080048B">
      <w:pPr>
        <w:pStyle w:val="berschrift3"/>
        <w:rPr>
          <w:b/>
          <w:bCs/>
        </w:rPr>
      </w:pPr>
      <w:r w:rsidRPr="0080048B">
        <w:t>Bucer</w:t>
      </w:r>
      <w:r>
        <w:t>,</w:t>
      </w:r>
      <w:r w:rsidRPr="0080048B">
        <w:t xml:space="preserve"> Martin </w:t>
      </w:r>
      <w:r>
        <w:t xml:space="preserve">- </w:t>
      </w:r>
      <w:r w:rsidRPr="0080048B">
        <w:t>an Ambrosius Blaurer</w:t>
      </w:r>
    </w:p>
    <w:p w14:paraId="49BEA181" w14:textId="77777777" w:rsidR="0080048B" w:rsidRDefault="0080048B" w:rsidP="0080048B">
      <w:pPr>
        <w:pStyle w:val="StandardWeb"/>
        <w:spacing w:before="0" w:beforeAutospacing="0" w:after="150" w:afterAutospacing="0"/>
      </w:pPr>
      <w:r>
        <w:t xml:space="preserve">„Welchen Lärm wird es nun geben und wie wird unser Evangelium heruntergemacht werden! Wie wird man ausposaunen: Derjenige (nämlich Luther) habe nicht falsch prophezeit, der uns des </w:t>
      </w:r>
      <w:proofErr w:type="spellStart"/>
      <w:r>
        <w:t>Müntzerischen</w:t>
      </w:r>
      <w:proofErr w:type="spellEnd"/>
      <w:r>
        <w:t xml:space="preserve"> Geistes beschuldigte! Handeln wir deshalb bescheidener und vorsichtiger. Meine hiesigen Amtsbrüder wissen, welche Befürchtungen jene klugen Pläne stets in mir erregten. Da sie jedoch glückten, dachte ich: mannigfaltig sind die Wege des Herrn. Der ganze Verlauf der Sache wird Dir wohl von Konstanz aus berichtet worden sein, und zwar besser als wir ihn kennen. Ich will Dir dennoch mittheilen, was man uns geschrieben hat.</w:t>
      </w:r>
    </w:p>
    <w:p w14:paraId="3146A8EE" w14:textId="77777777" w:rsidR="0080048B" w:rsidRDefault="0080048B" w:rsidP="0080048B">
      <w:pPr>
        <w:pStyle w:val="StandardWeb"/>
        <w:spacing w:before="0" w:beforeAutospacing="0" w:after="150" w:afterAutospacing="0"/>
      </w:pPr>
      <w:r>
        <w:t xml:space="preserve">Am 10. Oktober kam nach Zürich ein früher aus dem Lande verwiesener Laufbursche, um Gnade und Wiederaufnahme bittend und als Gegendienst die Anzeige machend, daß die fünf Orte gerades Wegs gen Zürich heranzögen und schon im Begriff seien, Kappel zu besetzen. Die Zürcher vertrauten dem Verräther, ließen eine Kohorte Bombarden vorrücken und folgten sogleich unter der Führerschaft Georg </w:t>
      </w:r>
      <w:proofErr w:type="spellStart"/>
      <w:r>
        <w:t>Göldli’s</w:t>
      </w:r>
      <w:proofErr w:type="spellEnd"/>
      <w:r>
        <w:t xml:space="preserve">, in so großen Haufen als möglich, ungerüstet. Zwingli, zu Pferd und bewaffnet, begleitete sie. In einiger Entfernung von der Stadt angelangt, sandten sie jenen Menschen, dem sie Waffen gegeben hatten, voraus, um die Beschaffenheit des feindlichen Lagers auszukundschaften. Kaum hatte er sich ihren Blicken entzogen, so warf er seine Waffen ab, kehrte schnurstracks zu den Feinden zurück und verrieth Alles. Die Luzerner sollen nicht dabei gewesen sein. Jene traten nun aus ihrem Versteck, dem Wald, hervor, als der Augenblick günstig erschien und eröffneten die Schlacht. Die Unsrigen, in Schlachtordnung aufgestellt, griffen mit großem Muthe an, und zwar zuerst mit den Kanonen, welche gute Dienste geleistet haben sollen. Als es dann zum Handgemenge kam, ließen die Zürcher es nicht mangeln an der größten Tapferkeit und zwangen den Feind zu weichen. Bereits war ausgekämpft, als Letzterer bemerkte, daß die Bauern, welche unser Geschütz decken sollten, geflohen waren. Hierdurch ermuthigt, griff er, in schon überlegener Anzahl, uns zum dritten Male an. Es entbrannte nun auf beiden Seiten eine solche Wuth und wurde mit solcher Hartnäckigkeit gekämpft, daß man zuletzt mit den Tischmessern, mit den Zähnen und den Nägeln sich gegenseitig niedermachte. Zwingli, die Seinen in Gefahr erblickend, sprang bis in die zweitvorderste Reihe vor und fiel als ein Held. 16 Kanonen, zwei Banner samt dem ganzen Gepäck gingen verloren. Das große Banner, das in die dritte Hand gekommen war, wurde zuletzt durch einen etwa 18-jährigen Jüngling zusammengerollt und nach Zürich zurückgebracht. Der Feind hat seine Leichen mit sich weggeführt, so daß die Unsrigen seine Verluste nicht erfahren haben. Ein Zürcher, der gefangen worden, hat erzählt, welche Gräuelthaten an Zwingli’s Leiche verübt wurden. In Zürich herrscht unsägliche Trauer, denn es fielen 14 Mitglieder des Kleinen Rathes, unter denen </w:t>
      </w:r>
      <w:proofErr w:type="spellStart"/>
      <w:r>
        <w:t>Dumysen</w:t>
      </w:r>
      <w:proofErr w:type="spellEnd"/>
      <w:r>
        <w:t xml:space="preserve"> mit zwei Söhnen; ungefähr 400, heißt es, werden vermißt, großen Theils Zürcher Bürger und die Besten der Stadt.</w:t>
      </w:r>
    </w:p>
    <w:p w14:paraId="7ECB8ED8" w14:textId="77777777" w:rsidR="0080048B" w:rsidRDefault="0080048B" w:rsidP="0080048B">
      <w:pPr>
        <w:pStyle w:val="StandardWeb"/>
        <w:spacing w:before="0" w:beforeAutospacing="0" w:after="150" w:afterAutospacing="0"/>
      </w:pPr>
      <w:r>
        <w:t>O des Unheils! So hat der Herr uns vergolten! Suchen wir Trost bei Christo, welcher unsere Sache augenblicklich nur deshalb verläßt, um uns zu demüthigen. Lebe wohl. Stärken wir uns durch das Gebet. Martin Bucer, ganz der Deine.</w:t>
      </w:r>
    </w:p>
    <w:p w14:paraId="0157285A" w14:textId="77777777" w:rsidR="0080048B" w:rsidRDefault="0080048B" w:rsidP="0080048B">
      <w:pPr>
        <w:pStyle w:val="berschrift3"/>
        <w:rPr>
          <w:b/>
          <w:bCs/>
        </w:rPr>
      </w:pPr>
      <w:r w:rsidRPr="0080048B">
        <w:t>Bucer Martin an Ambrosius Blarer</w:t>
      </w:r>
    </w:p>
    <w:p w14:paraId="07B3A6B7" w14:textId="77777777" w:rsidR="0080048B" w:rsidRDefault="0080048B" w:rsidP="0080048B">
      <w:pPr>
        <w:pStyle w:val="StandardWeb"/>
        <w:spacing w:before="0" w:beforeAutospacing="0" w:after="150" w:afterAutospacing="0"/>
      </w:pPr>
      <w:r>
        <w:t xml:space="preserve">Auch ich fürchtete für Zwingli, Das Evangelium siegt durch das Kreuz. Man täuscht sich, wenn man eine Rettung Israels durch äußere Mittel mit Ungestüm erwartet und durch die Waffen beschleunigen will. Große Gefahren machen zwar Alle gleich und entkleiden einen Jeden seines besonderen Charakters; deshalb ich das Schauspiel eines bewaffneten Bischofs nicht für so unwürdig erachte, wenn auf einen Befehl Gottes der Krieg begonnen worden und es bis zum Aeußersten gekommen ist. Ich befürchte aber, daß diese Sache diesmal ohne den Willen des Herrn angefangen wurde, und es beunruhigt mich sehr, daß unser Zwingli nicht allein den Krieg </w:t>
      </w:r>
      <w:proofErr w:type="spellStart"/>
      <w:r>
        <w:t>angerathen</w:t>
      </w:r>
      <w:proofErr w:type="spellEnd"/>
      <w:r>
        <w:t>, sondern mit Unrecht aufgedrungen hat, wie es ganz den Anschein hat, wenn wir recht berichtet sind. Ich glaube, daß die Waffen das Letzte sein sollen, wozu Christen ihre Zuflucht nehmen dürfen. So wünschte ich, daß man durch alle Zugeständnisse, die ohne Verlegung der Ehre Gottes möglich sind, den Frieden aufrecht erhalten hätte. Die V Orte haben zwar, ich gestehe es, eine Züchtigung durch den Krieg verdient, das konnte jedoch nicht die Aufgabe Derjenigen sein, welche so Manches an sich selber zu strafen versäumten und durch keinen besonderen Befehl Gottes dazu angetrieben waren. Man darf auch das Ungewöhnliche nicht leichtsinnig wagen, das heilige Männer zu ihrem Ruhm gethan haben. Das göttliche Wort lehrt, daß wir alle Beleidigungen ertragen sollen und nur Diejenigen richten dürfen, die Gott in unsere Hand gegeben hat. Darüber hinausgehen ist löblich, wenn ein ausdrücklicher Befehl des Herrn vorliegt; fehlt aber letzterer, so heißt es seiner Ordnung widerstehen und das Schwert, wodurch man selbst umkommt, zur Hand nehmen. Wann werden wir aber in so zweifelhaften Dingen Gewißheit erlangen, die wir in unseren Gebeten so schwach sind? welche verderbliche Kälte liegt in diesen Tagen auf den Herzen der Unsrigen!.</w:t>
      </w:r>
    </w:p>
    <w:p w14:paraId="751EC069" w14:textId="77777777" w:rsidR="0080048B" w:rsidRDefault="0080048B" w:rsidP="0080048B">
      <w:pPr>
        <w:pStyle w:val="berschrift3"/>
        <w:rPr>
          <w:b/>
          <w:bCs/>
        </w:rPr>
      </w:pPr>
      <w:r w:rsidRPr="0080048B">
        <w:t>Bucer</w:t>
      </w:r>
      <w:r>
        <w:rPr>
          <w:b/>
          <w:bCs/>
        </w:rPr>
        <w:t>,</w:t>
      </w:r>
      <w:r w:rsidRPr="0080048B">
        <w:t xml:space="preserve"> Martin an Ambrosius Blaurer – Fragment</w:t>
      </w:r>
    </w:p>
    <w:p w14:paraId="37C8821E" w14:textId="77777777" w:rsidR="0080048B" w:rsidRDefault="0080048B" w:rsidP="0080048B">
      <w:pPr>
        <w:pStyle w:val="StandardWeb"/>
        <w:spacing w:before="0" w:beforeAutospacing="0" w:after="150" w:afterAutospacing="0"/>
      </w:pPr>
      <w:r>
        <w:t>Vertrauen wir desto fester dem Herrn Christus, je klarer wir einsehen, daß durch keines Anderen Kraft der fleischliche Arm gebrochen werden kann,</w:t>
      </w:r>
    </w:p>
    <w:p w14:paraId="66C09A73" w14:textId="77777777" w:rsidR="0080048B" w:rsidRDefault="0080048B" w:rsidP="0080048B">
      <w:pPr>
        <w:pStyle w:val="berschrift3"/>
        <w:rPr>
          <w:b/>
          <w:bCs/>
        </w:rPr>
      </w:pPr>
      <w:r w:rsidRPr="0080048B">
        <w:t>Bucer</w:t>
      </w:r>
      <w:r>
        <w:rPr>
          <w:b/>
          <w:bCs/>
        </w:rPr>
        <w:t>,</w:t>
      </w:r>
      <w:r w:rsidRPr="0080048B">
        <w:t xml:space="preserve"> Martin an Blarer – Fragmente</w:t>
      </w:r>
    </w:p>
    <w:p w14:paraId="05F225D1" w14:textId="77777777" w:rsidR="0080048B" w:rsidRDefault="0080048B" w:rsidP="0080048B">
      <w:pPr>
        <w:pStyle w:val="StandardWeb"/>
        <w:spacing w:before="0" w:beforeAutospacing="0" w:after="150" w:afterAutospacing="0"/>
      </w:pPr>
      <w:r>
        <w:t>„O Schande!“ ruft er aus, „O Aergerniß! o Treulosigkeit! o ihr Schweizer! Dir aber, o Christus, sei Lob und Ehre, der Du also zeigest, daß Du Alles bist, daß wir allein auf Dich sehen müssen! Gib uns Gemüther, gib Herzen, gib Augen, daß wir nur zu Dir uns hinwenden, nur auf Dich schauen, Dir alles anheimstellen. Je mehr unsere Sache gefährdet ist, desto tapferer wollen wir uns erweisen. Christus vermag alles.“</w:t>
      </w:r>
    </w:p>
    <w:p w14:paraId="43004108" w14:textId="77777777" w:rsidR="0080048B" w:rsidRDefault="0080048B" w:rsidP="0080048B">
      <w:pPr>
        <w:pStyle w:val="berschrift3"/>
        <w:rPr>
          <w:b/>
          <w:bCs/>
        </w:rPr>
      </w:pPr>
      <w:r w:rsidRPr="0080048B">
        <w:t>Bucer, Martin- An Blarer – Fragment</w:t>
      </w:r>
    </w:p>
    <w:p w14:paraId="7BCB96A3" w14:textId="77777777" w:rsidR="0080048B" w:rsidRDefault="0080048B" w:rsidP="0080048B">
      <w:pPr>
        <w:pStyle w:val="StandardWeb"/>
        <w:spacing w:before="0" w:beforeAutospacing="0" w:after="150" w:afterAutospacing="0"/>
      </w:pPr>
      <w:r>
        <w:t>Mit vollem Recht, mein lieber Blaurer, beweinst du den Tod Oekolampad’s, denn wir hatten keinen größeren Gottesgelehrten als er war, der auch nichts anderes als eine Erneuerung der Kirche, und zwar durch reinere Mittel, erstrebte.</w:t>
      </w:r>
    </w:p>
    <w:p w14:paraId="17688DE7" w14:textId="77777777" w:rsidR="0080048B" w:rsidRDefault="0080048B" w:rsidP="0080048B">
      <w:pPr>
        <w:pStyle w:val="berschrift3"/>
        <w:rPr>
          <w:b/>
          <w:bCs/>
        </w:rPr>
      </w:pPr>
      <w:r w:rsidRPr="0080048B">
        <w:t>Juda, Leo – Brief an Ambrosius Blarer, September 1534</w:t>
      </w:r>
    </w:p>
    <w:p w14:paraId="21188AD8" w14:textId="77777777" w:rsidR="0080048B" w:rsidRDefault="0080048B" w:rsidP="0080048B">
      <w:pPr>
        <w:pStyle w:val="StandardWeb"/>
        <w:spacing w:before="0" w:beforeAutospacing="0" w:after="150" w:afterAutospacing="0"/>
      </w:pPr>
      <w:r>
        <w:t xml:space="preserve">Was liebt Gott mehr als Fürsorge für die Armen? Der </w:t>
      </w:r>
      <w:proofErr w:type="spellStart"/>
      <w:r>
        <w:t>Ueberbringer</w:t>
      </w:r>
      <w:proofErr w:type="spellEnd"/>
      <w:r>
        <w:t xml:space="preserve"> dieser Zeilen ist um Christi willen wiederholt vertreiben worden und hat unter dem Kreuze gelebt, ist aber im Bekenntniß nicht eines Fingers breit gewichen. Gott hat ihm </w:t>
      </w:r>
      <w:proofErr w:type="spellStart"/>
      <w:r>
        <w:t>bisanhin</w:t>
      </w:r>
      <w:proofErr w:type="spellEnd"/>
      <w:r>
        <w:t xml:space="preserve"> diese Standhaftigkeit erhalten; er ist’s daher werth, daß Alle um Christi willen sich ihn lassen empfohlen sein. Das Fleisch ist schwach; dieses muß man stets unterstützen, damit es nicht wanke. Deshalb empfehlen wir dir nun diesen Greisen; er ist nicht sowohl gelehrt als fromm, d.h. er </w:t>
      </w:r>
      <w:proofErr w:type="spellStart"/>
      <w:r>
        <w:t>zichnet</w:t>
      </w:r>
      <w:proofErr w:type="spellEnd"/>
      <w:r>
        <w:t xml:space="preserve"> sich weniger durch Gelehrsamkeit aus als durch viel Fleiß und Treue, was mir weit vorzüglicher scheint als jenes. Es ist bei ihm nicht Einfalt ohne Kenntnisse, sondern die Umsicht eines Greisen, durch lange Erfahrung erworben, so daß man nicht besorgen muß, er handle in irgend etwas blindlings und unbesonnen, wodurch Manche die Kirchen in vielerlei Schaden bringen.</w:t>
      </w:r>
    </w:p>
    <w:p w14:paraId="0B7AD09D" w14:textId="77777777" w:rsidR="0080048B" w:rsidRDefault="0080048B" w:rsidP="0080048B">
      <w:pPr>
        <w:pStyle w:val="berschrift3"/>
        <w:rPr>
          <w:b/>
          <w:bCs/>
        </w:rPr>
      </w:pPr>
      <w:r w:rsidRPr="0080048B">
        <w:t>Otter, Jakob – An Ambrosius Blaurer</w:t>
      </w:r>
    </w:p>
    <w:p w14:paraId="01A1DC0C" w14:textId="77777777" w:rsidR="0080048B" w:rsidRDefault="0080048B" w:rsidP="0080048B">
      <w:pPr>
        <w:pStyle w:val="StandardWeb"/>
        <w:spacing w:before="0" w:beforeAutospacing="0" w:after="150" w:afterAutospacing="0"/>
      </w:pPr>
      <w:r>
        <w:t>Esslingen, 30. Oktober 1537</w:t>
      </w:r>
    </w:p>
    <w:p w14:paraId="39837700" w14:textId="77777777" w:rsidR="0080048B" w:rsidRDefault="0080048B" w:rsidP="0080048B">
      <w:pPr>
        <w:pStyle w:val="StandardWeb"/>
        <w:spacing w:before="0" w:beforeAutospacing="0" w:after="150" w:afterAutospacing="0"/>
      </w:pPr>
      <w:proofErr w:type="spellStart"/>
      <w:r>
        <w:t>De34r</w:t>
      </w:r>
      <w:proofErr w:type="spellEnd"/>
      <w:r>
        <w:t xml:space="preserve"> Überbringer war bisher unter Schnepf in ärmlicher Stellung, ist aber jetzt vom Pfarrer und der Kirchengemeinde zu Pfullingen angenommen worden unter Vorbehalt Deiner Zustimmung; er ist fromm und verständig. Stehe ihm bei; Schnepfs Einwilligung wirst Du leicht erhalten.</w:t>
      </w:r>
    </w:p>
    <w:p w14:paraId="03790F26" w14:textId="77777777" w:rsidR="0080048B" w:rsidRDefault="0080048B" w:rsidP="0080048B">
      <w:pPr>
        <w:pStyle w:val="StandardWeb"/>
        <w:spacing w:before="0" w:beforeAutospacing="0" w:after="150" w:afterAutospacing="0"/>
      </w:pPr>
      <w:r>
        <w:t xml:space="preserve">Ceterum </w:t>
      </w:r>
      <w:proofErr w:type="spellStart"/>
      <w:r>
        <w:t>fausta</w:t>
      </w:r>
      <w:proofErr w:type="spellEnd"/>
      <w:r>
        <w:t xml:space="preserve"> </w:t>
      </w:r>
      <w:proofErr w:type="spellStart"/>
      <w:r>
        <w:t>audimus</w:t>
      </w:r>
      <w:proofErr w:type="spellEnd"/>
      <w:r>
        <w:t xml:space="preserve"> de </w:t>
      </w:r>
      <w:proofErr w:type="spellStart"/>
      <w:r>
        <w:t>tollendis</w:t>
      </w:r>
      <w:proofErr w:type="spellEnd"/>
      <w:r>
        <w:t xml:space="preserve"> </w:t>
      </w:r>
      <w:proofErr w:type="spellStart"/>
      <w:r>
        <w:t>imaginibus</w:t>
      </w:r>
      <w:proofErr w:type="spellEnd"/>
      <w:r>
        <w:t xml:space="preserve"> per </w:t>
      </w:r>
      <w:proofErr w:type="spellStart"/>
      <w:r>
        <w:t>ducatum</w:t>
      </w:r>
      <w:proofErr w:type="spellEnd"/>
      <w:r>
        <w:t xml:space="preserve">, </w:t>
      </w:r>
      <w:proofErr w:type="spellStart"/>
      <w:r>
        <w:t>unde</w:t>
      </w:r>
      <w:proofErr w:type="spellEnd"/>
      <w:r>
        <w:t xml:space="preserve"> </w:t>
      </w:r>
      <w:proofErr w:type="spellStart"/>
      <w:r>
        <w:t>gratias</w:t>
      </w:r>
      <w:proofErr w:type="spellEnd"/>
      <w:r>
        <w:t xml:space="preserve"> </w:t>
      </w:r>
      <w:proofErr w:type="spellStart"/>
      <w:r>
        <w:t>agimus</w:t>
      </w:r>
      <w:proofErr w:type="spellEnd"/>
      <w:r>
        <w:t xml:space="preserve"> </w:t>
      </w:r>
      <w:proofErr w:type="spellStart"/>
      <w:r>
        <w:t>domino</w:t>
      </w:r>
      <w:proofErr w:type="spellEnd"/>
      <w:r>
        <w:t xml:space="preserve">, </w:t>
      </w:r>
      <w:proofErr w:type="spellStart"/>
      <w:r>
        <w:t>qui</w:t>
      </w:r>
      <w:proofErr w:type="spellEnd"/>
      <w:r>
        <w:t xml:space="preserve"> </w:t>
      </w:r>
      <w:proofErr w:type="spellStart"/>
      <w:r>
        <w:t>tuis</w:t>
      </w:r>
      <w:proofErr w:type="spellEnd"/>
      <w:r>
        <w:t xml:space="preserve"> </w:t>
      </w:r>
      <w:proofErr w:type="spellStart"/>
      <w:r>
        <w:t>conatibus</w:t>
      </w:r>
      <w:proofErr w:type="spellEnd"/>
      <w:r>
        <w:t xml:space="preserve"> </w:t>
      </w:r>
      <w:proofErr w:type="spellStart"/>
      <w:r>
        <w:t>dedit</w:t>
      </w:r>
      <w:proofErr w:type="spellEnd"/>
      <w:r>
        <w:t xml:space="preserve"> </w:t>
      </w:r>
      <w:proofErr w:type="spellStart"/>
      <w:r>
        <w:t>successum</w:t>
      </w:r>
      <w:proofErr w:type="spellEnd"/>
      <w:r>
        <w:t xml:space="preserve">; </w:t>
      </w:r>
      <w:proofErr w:type="spellStart"/>
      <w:r>
        <w:t>interim</w:t>
      </w:r>
      <w:proofErr w:type="spellEnd"/>
      <w:r>
        <w:t xml:space="preserve"> </w:t>
      </w:r>
      <w:proofErr w:type="spellStart"/>
      <w:r>
        <w:t>dissimulamus</w:t>
      </w:r>
      <w:proofErr w:type="spellEnd"/>
      <w:r>
        <w:t xml:space="preserve"> </w:t>
      </w:r>
      <w:proofErr w:type="spellStart"/>
      <w:r>
        <w:t>calumnias</w:t>
      </w:r>
      <w:proofErr w:type="spellEnd"/>
      <w:r>
        <w:t xml:space="preserve"> </w:t>
      </w:r>
      <w:proofErr w:type="spellStart"/>
      <w:r>
        <w:t>multorum</w:t>
      </w:r>
      <w:proofErr w:type="spellEnd"/>
      <w:r>
        <w:t xml:space="preserve">, </w:t>
      </w:r>
      <w:proofErr w:type="spellStart"/>
      <w:r>
        <w:t>qui</w:t>
      </w:r>
      <w:proofErr w:type="spellEnd"/>
      <w:r>
        <w:t xml:space="preserve"> nihil </w:t>
      </w:r>
      <w:proofErr w:type="spellStart"/>
      <w:r>
        <w:t>aliud</w:t>
      </w:r>
      <w:proofErr w:type="spellEnd"/>
      <w:r>
        <w:t xml:space="preserve"> </w:t>
      </w:r>
      <w:proofErr w:type="spellStart"/>
      <w:r>
        <w:t>didicerunt</w:t>
      </w:r>
      <w:proofErr w:type="spellEnd"/>
      <w:r>
        <w:t>.</w:t>
      </w:r>
    </w:p>
    <w:p w14:paraId="5646E312" w14:textId="77777777" w:rsidR="0080048B" w:rsidRDefault="0080048B" w:rsidP="0080048B">
      <w:pPr>
        <w:pStyle w:val="StandardWeb"/>
        <w:spacing w:before="0" w:beforeAutospacing="0" w:after="150" w:afterAutospacing="0"/>
      </w:pPr>
      <w:r>
        <w:t xml:space="preserve">Stephans (Schäffers) Sache, die Du mir und dem Schreiber empfohlen hast, wünschen wir zu fördern, bedürfen aber Deiner Hilfe, da gewisse Leute, weil es sich um eine Ausgabe handelt, ganz abgeneigt sind. Schreibe an den Rat und sorge, daß </w:t>
      </w:r>
      <w:proofErr w:type="spellStart"/>
      <w:r>
        <w:t>Machtolf</w:t>
      </w:r>
      <w:proofErr w:type="spellEnd"/>
      <w:r>
        <w:t xml:space="preserve"> den Brief erhält; so werden wir eine günstige Gelegenheit abwarten. Ich sende für Deine Gattin unser Gebetbüchlein, das die Straßburger, ohne uns zu befragen, mit Titel und Bildern geschmückt haben, woran aber kein Frommer Anstoß nehmen wird. Ich </w:t>
      </w:r>
      <w:proofErr w:type="spellStart"/>
      <w:r>
        <w:t>empöfehle</w:t>
      </w:r>
      <w:proofErr w:type="spellEnd"/>
      <w:r>
        <w:t xml:space="preserve"> unsere Kirche und alle Brüder Deinem Gebet.</w:t>
      </w:r>
    </w:p>
    <w:p w14:paraId="78820134" w14:textId="77777777" w:rsidR="0080048B" w:rsidRDefault="0080048B" w:rsidP="0080048B">
      <w:pPr>
        <w:pStyle w:val="StandardWeb"/>
        <w:spacing w:before="0" w:beforeAutospacing="0" w:after="150" w:afterAutospacing="0"/>
      </w:pPr>
      <w:proofErr w:type="spellStart"/>
      <w:r>
        <w:t>Cursim</w:t>
      </w:r>
      <w:proofErr w:type="spellEnd"/>
      <w:r>
        <w:t xml:space="preserve">, 30. </w:t>
      </w:r>
      <w:proofErr w:type="spellStart"/>
      <w:r>
        <w:t>Octobris</w:t>
      </w:r>
      <w:proofErr w:type="spellEnd"/>
    </w:p>
    <w:p w14:paraId="3E91E100" w14:textId="77777777" w:rsidR="0080048B" w:rsidRDefault="0080048B" w:rsidP="0080048B">
      <w:pPr>
        <w:pStyle w:val="berschrift3"/>
        <w:rPr>
          <w:b/>
          <w:bCs/>
        </w:rPr>
      </w:pPr>
      <w:r w:rsidRPr="0080048B">
        <w:t>Frecht, Martin – An Erhard Schnepf und Ambrosius Blaurer</w:t>
      </w:r>
    </w:p>
    <w:p w14:paraId="7D7181DB" w14:textId="77777777" w:rsidR="0080048B" w:rsidRDefault="0080048B" w:rsidP="0080048B">
      <w:pPr>
        <w:pStyle w:val="StandardWeb"/>
        <w:spacing w:before="0" w:beforeAutospacing="0" w:after="150" w:afterAutospacing="0"/>
      </w:pPr>
      <w:r>
        <w:t>10.12.1537</w:t>
      </w:r>
    </w:p>
    <w:p w14:paraId="068FABFE" w14:textId="77777777" w:rsidR="0080048B" w:rsidRDefault="0080048B" w:rsidP="0080048B">
      <w:pPr>
        <w:pStyle w:val="StandardWeb"/>
        <w:spacing w:before="0" w:beforeAutospacing="0" w:after="150" w:afterAutospacing="0"/>
      </w:pPr>
      <w:r>
        <w:t>Mein Verwandter Johannes Spengler (</w:t>
      </w:r>
      <w:proofErr w:type="spellStart"/>
      <w:r>
        <w:t>Spänglerus</w:t>
      </w:r>
      <w:proofErr w:type="spellEnd"/>
      <w:r>
        <w:t>) hat mich gebeten, in Unterstützung seiner Bittschrift Euch dringend zu ersuchen, das ihm jüngst gezeigte Wohlwollen auch jetzt zu bewähren. Ihr vernehmt aus seinem Schreiben, daß die Vorsteher des Blaubeurer Spitals ihm nur 20 Goldgulden jährlich zahlen oder ihn zwingen wollen, sich mit der Spitalkost zu begnügen, was ihm sehr beschwerlich wäre. Auf solche Weise würden wir sicherlich nicht viele, die aus dem Papsttum kommen, beim Evangelium festhalten. Mag auch mein Verwandter seine Fehler haben, so scheint doch kein böser Wille vorzuliegen. Deshalb bitte ich Euch, bei Eueren Kollegen auszuwirken, daß für ihn reichlicher gesorgt werde. Entschuldigt meine Zudringlichkeit und laßt mich Euch empfohlen sein.</w:t>
      </w:r>
    </w:p>
    <w:p w14:paraId="50C5E572" w14:textId="77777777" w:rsidR="0080048B" w:rsidRDefault="0080048B" w:rsidP="0080048B">
      <w:pPr>
        <w:pStyle w:val="StandardWeb"/>
        <w:spacing w:before="0" w:beforeAutospacing="0" w:after="150" w:afterAutospacing="0"/>
      </w:pPr>
      <w:proofErr w:type="spellStart"/>
      <w:r>
        <w:t>Raptim</w:t>
      </w:r>
      <w:proofErr w:type="spellEnd"/>
      <w:r>
        <w:t xml:space="preserve">, Ulme 10. </w:t>
      </w:r>
      <w:proofErr w:type="spellStart"/>
      <w:r>
        <w:t>Decembris</w:t>
      </w:r>
      <w:proofErr w:type="spellEnd"/>
      <w:r>
        <w:t xml:space="preserve"> 1537</w:t>
      </w:r>
    </w:p>
    <w:p w14:paraId="6584C653" w14:textId="77777777" w:rsidR="0080048B" w:rsidRDefault="0080048B" w:rsidP="0080048B">
      <w:pPr>
        <w:pStyle w:val="berschrift3"/>
        <w:rPr>
          <w:b/>
          <w:bCs/>
        </w:rPr>
      </w:pPr>
      <w:r w:rsidRPr="0080048B">
        <w:t>Bucer, Martin – An Ambrosius Blaurer</w:t>
      </w:r>
    </w:p>
    <w:p w14:paraId="31B93AC4" w14:textId="77777777" w:rsidR="0080048B" w:rsidRDefault="0080048B" w:rsidP="0080048B">
      <w:pPr>
        <w:pStyle w:val="StandardWeb"/>
        <w:spacing w:before="0" w:beforeAutospacing="0" w:after="150" w:afterAutospacing="0"/>
      </w:pPr>
      <w:r>
        <w:t>Straßburg, 1538 Mai 16.</w:t>
      </w:r>
    </w:p>
    <w:p w14:paraId="2A103829" w14:textId="77777777" w:rsidR="0080048B" w:rsidRDefault="0080048B" w:rsidP="0080048B">
      <w:pPr>
        <w:pStyle w:val="StandardWeb"/>
        <w:spacing w:before="0" w:beforeAutospacing="0" w:after="150" w:afterAutospacing="0"/>
      </w:pPr>
      <w:r>
        <w:t>Es ist gut, wenn nur die Geschäfte den Briefwechsel hindern. Ich fürchtete, Du habest an mir mancherlei auszusetzen, wie auch die Gattin jenes greisen Simon, der eine Zeitlang zu St. Georg war, Konrad (Hubert) fragte, ob kein rechtes Einverständnis zwischen uns herrsche. In Konstanz haben jüngst die Unseren mich hoch erfreut durch ihr wie früher offenes, liebevolles Entgegenkommen; nur in der einen und anderen Sache habe ich eine gewisse ungewohnte Vorsicht bemerkt, hoffe aber, daß seit unserer Unterredung die Befürchtungen geschwunden sind. Wie bist Du mit dem schönen, munteren Töchterchen bei voller Gesundheit der Mutter beglückt! Infolge von Ermüdung durch die Geschäfte und Schwachheit habe ich mich bäurische benommen, preise mich aber glücklich, wieder in die Liebe meiner Konstanzer aufgenommen zu sein. Über meine Schrift erbitte ich Dein offenes Urtheil. Der zu uns gesandte Bruder scheint der Unterstützung wert; doch einen wie Unwürdigen hast Du an seine Stelle gesetzt! Hüte Dich wohl; er ist, wie wir nachträglich vernahmen, ein armseliger Mensch, auch war unsere Empfehlung kühl. Die Unseren grüßen Dich; bete für uns zu Gott, der Dich stärke und segne.</w:t>
      </w:r>
    </w:p>
    <w:p w14:paraId="4B475742" w14:textId="77777777" w:rsidR="0080048B" w:rsidRDefault="0080048B" w:rsidP="0080048B">
      <w:pPr>
        <w:pStyle w:val="StandardWeb"/>
        <w:spacing w:before="0" w:beforeAutospacing="0" w:after="150" w:afterAutospacing="0"/>
      </w:pPr>
      <w:proofErr w:type="spellStart"/>
      <w:r>
        <w:t>Argent</w:t>
      </w:r>
      <w:proofErr w:type="spellEnd"/>
      <w:r>
        <w:t>(</w:t>
      </w:r>
      <w:proofErr w:type="spellStart"/>
      <w:r>
        <w:t>oratori</w:t>
      </w:r>
      <w:proofErr w:type="spellEnd"/>
      <w:r>
        <w:t xml:space="preserve">) 16. </w:t>
      </w:r>
      <w:proofErr w:type="spellStart"/>
      <w:r>
        <w:t>Maii</w:t>
      </w:r>
      <w:proofErr w:type="spellEnd"/>
      <w:r>
        <w:t xml:space="preserve"> 1538.</w:t>
      </w:r>
    </w:p>
    <w:p w14:paraId="0AEB5B11" w14:textId="77777777" w:rsidR="0080048B" w:rsidRDefault="0080048B" w:rsidP="0080048B">
      <w:pPr>
        <w:pStyle w:val="StandardWeb"/>
        <w:spacing w:before="0" w:beforeAutospacing="0" w:after="150" w:afterAutospacing="0"/>
      </w:pPr>
      <w:r>
        <w:t>Grüße Harter, seine Gattin und die Freunde.</w:t>
      </w:r>
    </w:p>
    <w:p w14:paraId="6B915EA5" w14:textId="70C7B502" w:rsidR="0080048B" w:rsidRDefault="0080048B" w:rsidP="0080048B">
      <w:pPr>
        <w:pStyle w:val="berschrift3"/>
        <w:rPr>
          <w:b/>
          <w:bCs/>
        </w:rPr>
      </w:pPr>
      <w:r w:rsidRPr="0080048B">
        <w:t xml:space="preserve">Calvin, Jean – An Blaurer in Biel </w:t>
      </w:r>
    </w:p>
    <w:p w14:paraId="42E8D7D4" w14:textId="77777777" w:rsidR="0080048B" w:rsidRDefault="0080048B" w:rsidP="0080048B">
      <w:pPr>
        <w:pStyle w:val="StandardWeb"/>
        <w:spacing w:before="0" w:beforeAutospacing="0" w:after="150" w:afterAutospacing="0"/>
      </w:pPr>
      <w:r>
        <w:rPr>
          <w:rStyle w:val="Hervorhebung"/>
        </w:rPr>
        <w:t xml:space="preserve">Am 11. November wurde zwei Gegnern Calvins erlaubt, ihre Kinder auf Namen zu taufen, die Calvin als unchristliche nicht dulden wollte; kurz darauf wurde </w:t>
      </w:r>
      <w:proofErr w:type="spellStart"/>
      <w:r>
        <w:rPr>
          <w:rStyle w:val="Hervorhebung"/>
        </w:rPr>
        <w:t>Trolliet</w:t>
      </w:r>
      <w:proofErr w:type="spellEnd"/>
      <w:r>
        <w:rPr>
          <w:rStyle w:val="Hervorhebung"/>
        </w:rPr>
        <w:t xml:space="preserve">, obwohl Calvin durch das Eingreifen </w:t>
      </w:r>
      <w:proofErr w:type="spellStart"/>
      <w:r>
        <w:rPr>
          <w:rStyle w:val="Hervorhebung"/>
        </w:rPr>
        <w:t>Farels</w:t>
      </w:r>
      <w:proofErr w:type="spellEnd"/>
      <w:r>
        <w:rPr>
          <w:rStyle w:val="Hervorhebung"/>
        </w:rPr>
        <w:t xml:space="preserve"> und </w:t>
      </w:r>
      <w:proofErr w:type="spellStart"/>
      <w:r>
        <w:rPr>
          <w:rStyle w:val="Hervorhebung"/>
        </w:rPr>
        <w:t>Virets</w:t>
      </w:r>
      <w:proofErr w:type="spellEnd"/>
      <w:r>
        <w:rPr>
          <w:rStyle w:val="Hervorhebung"/>
        </w:rPr>
        <w:t xml:space="preserve">, die am 9. November in Genf für ihn sprachen, gerechtfertigt worden war, vom Rat ebenfalls eine Erklärung seiner Ehrenhaftigkeit zugestellt. Zwei deutsche Heere fielen in Frankreich ein, das eine durch die Champagne, das andere durch die Picardie; von diesem wurde Calvins Vaterstadt Noyon eingeäschert. Robert Etienne, der berühmte Pariser Buchdrucker, weilte seit einiger Zeit als </w:t>
      </w:r>
      <w:proofErr w:type="spellStart"/>
      <w:r>
        <w:rPr>
          <w:rStyle w:val="Hervorhebung"/>
        </w:rPr>
        <w:t>Refugiant</w:t>
      </w:r>
      <w:proofErr w:type="spellEnd"/>
      <w:r>
        <w:rPr>
          <w:rStyle w:val="Hervorhebung"/>
        </w:rPr>
        <w:t xml:space="preserve"> in Genf.</w:t>
      </w:r>
    </w:p>
    <w:p w14:paraId="79ACAB77" w14:textId="77777777" w:rsidR="0080048B" w:rsidRDefault="0080048B" w:rsidP="0080048B">
      <w:pPr>
        <w:pStyle w:val="StandardWeb"/>
        <w:spacing w:before="0" w:beforeAutospacing="0" w:after="150" w:afterAutospacing="0"/>
      </w:pPr>
      <w:r>
        <w:rPr>
          <w:rStyle w:val="Fett"/>
        </w:rPr>
        <w:t>Von bösen Leuten in Genf. Vom Brand Noyons.</w:t>
      </w:r>
    </w:p>
    <w:p w14:paraId="703AF10F" w14:textId="77777777" w:rsidR="0080048B" w:rsidRDefault="0080048B" w:rsidP="0080048B">
      <w:pPr>
        <w:pStyle w:val="StandardWeb"/>
        <w:spacing w:before="0" w:beforeAutospacing="0" w:after="150" w:afterAutospacing="0"/>
      </w:pPr>
      <w:r>
        <w:t>Weil ich hoffe, gleichzeitig mit diesem Briefe komme mein innig geliebter Bruder, Herr Theodor Beza, zu dir, der dir von meiner und der Genfer Kirche Lage ausführlicher berichten kann, als ich im längsten Briefe vermöchte, so will ich mich kurz fassen im Schreiben. Er wird dir erzählen, wie viel Last und Unruhen uns die böswilligen Gesellen machen, die nur durch die Straflosigkeit und Freiheit, die man ihnen gewährt, fähig sind, Schaden anzurichten. Aber vielleicht will uns der Herr nur darum aller Menschenhilfe berauben, damit er allein uns in seiner Hut halte. Dabei habe ich nun auch, was ich nie gedacht hätte, meine Vaterstadt überlebt. Denn meine Geburtsstadt ist vor kurzem ganz vom Feuer verzehrt worden. Wir müssen auch täglich noch von weiteren furchtbaren Niederlagen aus der Picardie hören. Und doch wird dadurch die Leidenschaft des Königs so wenig gebändigt, dass er übermütiger als je Gott Hohn spricht. Dürfte man doch aus Euerm Deutschland Erfreulicheres vernehmen! Weil aber heute nichts als Trauriges oder wenigstens Unklares vor sich geht, wage ich kaum, nach den Ereignissen in Deutschland zu fragen. Ohne Zweifel zitterst auch du bei jeder Botschaft ängstlich, aus Furcht, es könnte zum bisherigen Schlimmen noch mehr kommen. Denn wenn nicht der Herr vom Himmel her seine Hand ausreckt, so muss, wer vorsichtig und scharfen Blickes ist, in den schon so schweren und bittern Erlebnissen nur das leichte Vorspiel ungeheuren Unglücks erkennen. Denn in wie fürchterlicher Frechheit Satan auch rast, so ists bei der heillosen Bosheit der Welt eigentlich noch zu verwundern, dass ihm vom Herrn nicht noch weit mehr erlaubt wird. Wir aber, die wir einen festen Anker im Himmel haben, müssen diese stürmischen Wogen nicht anders durchsegeln, als wenn wir schon im ruhigen Hafen wären, bis uns der Herr zur seligen Ruhe seines Reiches sammelt.</w:t>
      </w:r>
    </w:p>
    <w:p w14:paraId="203EBDF8" w14:textId="77777777" w:rsidR="0080048B" w:rsidRDefault="0080048B" w:rsidP="0080048B">
      <w:pPr>
        <w:pStyle w:val="StandardWeb"/>
        <w:spacing w:before="0" w:beforeAutospacing="0" w:after="150" w:afterAutospacing="0"/>
      </w:pPr>
      <w:r>
        <w:t>Ich sende dir beiliegende Briefe an meinen lieben Beza, weil er mir versprach, bei der Reise nach Bern den Heimweg über Biel zu machen. Kommt er nicht zu dir, so schicke sie bei erster Gelegenheit an Farel zurück. Robert Etienne hat eben meinen Kommentar zum Johannesevangelium unter der Presse. Sobald er fertig ist, will ich dafür sorgen, dass du ein Exemplar erhältst. Lebwohl, hochberühmter Mann und trefflicher Diener Christi, mir von Herzen verehrter Bruder. Der Herr fahre fort, dich mit seinem Geiste zu leiten, dich mit seinem Schutz zu behüten und dich in jeder Weise zu segnen. Deinen Amtsbruder [</w:t>
      </w:r>
      <w:proofErr w:type="spellStart"/>
      <w:r>
        <w:t>Fünkli</w:t>
      </w:r>
      <w:proofErr w:type="spellEnd"/>
      <w:r>
        <w:t xml:space="preserve">] grüße vielmals von mir. Meine Kollegen und meine Begleiter von der letzten Reise lassen Euch beide grüßen. Auch Eurem </w:t>
      </w:r>
      <w:proofErr w:type="spellStart"/>
      <w:r>
        <w:t>Stadtseckelmeister</w:t>
      </w:r>
      <w:proofErr w:type="spellEnd"/>
      <w:r>
        <w:t xml:space="preserve"> [Meyer] und den andern frommen, tapfern Männern möchte ich einen Gruß ausgerichtet haben. Dich aber bitte ich dringend, du wollest mich deiner Fürbitte empfohlen sein lassen, denn ich habe diese Hilfe nötiger, als ich mit Worten sagen kann. Nochmals </w:t>
      </w:r>
      <w:proofErr w:type="spellStart"/>
      <w:r>
        <w:t>lebwohl</w:t>
      </w:r>
      <w:proofErr w:type="spellEnd"/>
      <w:r>
        <w:t xml:space="preserve"> samt deiner Frau und deiner Familie.</w:t>
      </w:r>
    </w:p>
    <w:p w14:paraId="220A8DC4" w14:textId="77777777" w:rsidR="0080048B" w:rsidRDefault="0080048B" w:rsidP="0080048B">
      <w:pPr>
        <w:pStyle w:val="StandardWeb"/>
        <w:spacing w:before="0" w:beforeAutospacing="0" w:after="150" w:afterAutospacing="0"/>
      </w:pPr>
      <w:r>
        <w:t>Genf, 19. November 1552.</w:t>
      </w:r>
    </w:p>
    <w:p w14:paraId="09ED544D" w14:textId="77777777" w:rsidR="0080048B" w:rsidRDefault="0080048B" w:rsidP="0080048B">
      <w:pPr>
        <w:pStyle w:val="StandardWeb"/>
        <w:spacing w:before="0" w:beforeAutospacing="0" w:after="150" w:afterAutospacing="0"/>
      </w:pPr>
      <w:r>
        <w:t>Von Herzen dein</w:t>
      </w:r>
      <w:r>
        <w:br/>
        <w:t>Johannes Calvin.</w:t>
      </w:r>
    </w:p>
    <w:p w14:paraId="2987428F" w14:textId="77777777" w:rsidR="0080048B" w:rsidRDefault="0080048B" w:rsidP="0080048B">
      <w:pPr>
        <w:pStyle w:val="berschrift3"/>
        <w:rPr>
          <w:b/>
          <w:bCs/>
        </w:rPr>
      </w:pPr>
      <w:r w:rsidRPr="0080048B">
        <w:t>Calvin, Jean – An Blaurer in Biel</w:t>
      </w:r>
    </w:p>
    <w:p w14:paraId="451120E5" w14:textId="77777777" w:rsidR="0080048B" w:rsidRDefault="0080048B" w:rsidP="0080048B">
      <w:pPr>
        <w:pStyle w:val="StandardWeb"/>
        <w:spacing w:before="0" w:beforeAutospacing="0" w:after="150" w:afterAutospacing="0"/>
      </w:pPr>
      <w:r>
        <w:rPr>
          <w:rStyle w:val="Hervorhebung"/>
        </w:rPr>
        <w:t xml:space="preserve">Michael Müller war Bannerherr der Stadt Biel. Blaurer hatte in einem Brief geklagt, seine Vaterstadt Konstanz sei, seitdem sie sich von der Reformation abgewendet, der gräulichsten Unsittlichkeit verfallen. Calvins theologische Vorlesungen wurden in einer Kirche (St. Pierre oder Notre-Dame-la-Neuve, jetzt </w:t>
      </w:r>
      <w:proofErr w:type="spellStart"/>
      <w:r>
        <w:rPr>
          <w:rStyle w:val="Hervorhebung"/>
        </w:rPr>
        <w:t>Auditoire</w:t>
      </w:r>
      <w:proofErr w:type="spellEnd"/>
      <w:r>
        <w:rPr>
          <w:rStyle w:val="Hervorhebung"/>
        </w:rPr>
        <w:t>) gehalten.</w:t>
      </w:r>
    </w:p>
    <w:p w14:paraId="3D27CCD4" w14:textId="77777777" w:rsidR="0080048B" w:rsidRDefault="0080048B" w:rsidP="0080048B">
      <w:pPr>
        <w:pStyle w:val="StandardWeb"/>
        <w:spacing w:before="0" w:beforeAutospacing="0" w:after="150" w:afterAutospacing="0"/>
      </w:pPr>
      <w:r>
        <w:rPr>
          <w:rStyle w:val="Fett"/>
        </w:rPr>
        <w:t>Von den bösen Zeiten.</w:t>
      </w:r>
    </w:p>
    <w:p w14:paraId="3AE9C07A" w14:textId="77777777" w:rsidR="0080048B" w:rsidRDefault="0080048B" w:rsidP="0080048B">
      <w:pPr>
        <w:pStyle w:val="StandardWeb"/>
        <w:spacing w:before="0" w:beforeAutospacing="0" w:after="150" w:afterAutospacing="0"/>
      </w:pPr>
      <w:r>
        <w:t>Dass ich auf deinen ersten Brief so spät antworte, bester Mann und von Herzen verehrter Bruder, ist die Schuld Michael Müllers, der mit seinem Gerede, er reise nächstens ab, mich anderthalb Monate hinhielt. Gestern, als ich zur Vorlesung in die Kirche hinaufging, brachte mir ein junger Mensch deinen Brief. Drei Stunden nachher, kurz vor Nachtessenszeit, ging ich zur Herberge; der Bannherr war nicht da. Etwa um Mitternacht wurde ich von einer heftigen Migräne, die mir zu allzu bekannt ist, ergriffen. Nach der Morgenpredigt musste ich mich legen bis Mittags. Danach musste ich eine Vorlesung hören. Von der komme ich eben zurück und werde mich nun im Schreiben kurz fassen, da mir erstens nur noch ein bisschen Zeit übrig bleibt, und ich auch, von der Migräne her noch angegriffen, zum Faulenzen aufgelegt bin. Der Bannherr reist nun morgen ab, wie mir berichtet wurde. Deshalb kann ich dir nun meinen Johannes-Kommentar nicht einhändigen, wie du wünschest. Aus der Widmungsinschrift wirst du dann sehen, dass er dir schon vorher als Geschenk bestimmt war. Ich lege vier Predigten mit der Erläuterung eines Psalms bei. Für die vier Exemplare des Büchleins über die Prädestination nehme ich nichts, als was er auch dem Buchhändler hätte zahlen müssen.</w:t>
      </w:r>
    </w:p>
    <w:p w14:paraId="3489CB88" w14:textId="77777777" w:rsidR="0080048B" w:rsidRDefault="0080048B" w:rsidP="0080048B">
      <w:pPr>
        <w:pStyle w:val="StandardWeb"/>
        <w:spacing w:before="0" w:beforeAutospacing="0" w:after="150" w:afterAutospacing="0"/>
      </w:pPr>
      <w:r>
        <w:t>An unsern Verhältnissen betrübt uns nichts so, als dass das Staatswesen in solche Verwirrung gebracht ist, so dass die Kirche Gottes hier nicht anders als die Arche Noahs inmitten der Wasserwogen der Sintflut umher geworfen wird. Doch ist ihre Lage so, dass der Glaube der Frommen so wenig ins Wanken gerät und ihr Mut so wenig erschüttert wird, wie wenn wir im sichern Hafen ruhten. Wirklich, in welchem Erdenwinkel heutzutage die Kinder Gottes wohnen, überall müssen sie mit außerordentlicher Standhaftigkeit bewehrt sein gegen die wütenden Stürme. Der Kaiser rüstet mit großem Aufwand zum Krieg gegen die Stadt Siena; ein zweites Heer steht ihm in Piemont. Er selbst hebt in Belgien neue Streitkräfte aus, zu einer Wiederholung des Einfalls in die Picardie. Der Franzose rafft Truppen und Geld von allen Seiten zusammen, soviel er aufbringt. Wie diese Kriegsunruhen ausgehen werden, ist nicht leicht zu erraten. Eine merkwürdige Hartnäckigkeit in der Kriegführung zeigte der Graf von Mansfeld, da ihr die strengste Kälte in Sachsen den ganzen Winter hindurch keinen Einhalt tat. Deine armen Mitbürger von Konstanz sind ja nicht nur recht nachsichtig mit sich selbst, sondern geradezu rasend in ihrer Schwelgerei. Sicherlich ist das schon eine furchtbare Strafe Gottes. Denn zweifellos rächt Gott durch diese viehische Maßlosigkeit und den tollen Schwindelgeist die gottlose Verachtung seiner Lehre. Wenn ich auch weiß, wie traurig und bitter für dich ist, was du von der Verblendung deines Volkes schreibst, so muss dich doch der eine Gedanke nicht wenig trösten, dass Gott selbst in dieser Weise sein Siegel setzt auf deine Tätigkeit, die von ihnen so schändlich verachtet wurde.</w:t>
      </w:r>
    </w:p>
    <w:p w14:paraId="2551F7A0" w14:textId="77777777" w:rsidR="0080048B" w:rsidRDefault="0080048B" w:rsidP="0080048B">
      <w:pPr>
        <w:pStyle w:val="StandardWeb"/>
        <w:spacing w:before="0" w:beforeAutospacing="0" w:after="150" w:afterAutospacing="0"/>
      </w:pPr>
      <w:r>
        <w:t xml:space="preserve">Ich hätte gerne noch länger geschrieben, aber du musst meine Kürze verzeihen, weil </w:t>
      </w:r>
      <w:proofErr w:type="spellStart"/>
      <w:r>
        <w:t>ichs</w:t>
      </w:r>
      <w:proofErr w:type="spellEnd"/>
      <w:r>
        <w:t xml:space="preserve"> nicht mehr aushalte, ohne zu essen. Lebwohl, hochberühmter Mann und mir sehr verehrter Bruder. Meine Kollegen lassen dich vielmals grüßen und viele andere fromme Leute. Unserm Bruder Justin sage viele Grüße von mir. Der Herr erhalte Euch und Eure Kirche, sei mit Euch, leite Euch mit seinem Geiste und segne Euer frommes Wirken.</w:t>
      </w:r>
    </w:p>
    <w:p w14:paraId="54957916" w14:textId="77777777" w:rsidR="0080048B" w:rsidRDefault="0080048B" w:rsidP="0080048B">
      <w:pPr>
        <w:pStyle w:val="StandardWeb"/>
        <w:spacing w:before="0" w:beforeAutospacing="0" w:after="150" w:afterAutospacing="0"/>
      </w:pPr>
      <w:r>
        <w:t>Genf, 14. Februar, 5 Uhr Abends 1553.</w:t>
      </w:r>
      <w:r>
        <w:br/>
        <w:t>Von Herzen Dein</w:t>
      </w:r>
      <w:r>
        <w:br/>
        <w:t>Johannes Calvin.</w:t>
      </w:r>
    </w:p>
    <w:p w14:paraId="49B4F901" w14:textId="77777777" w:rsidR="0080048B" w:rsidRDefault="0080048B" w:rsidP="0080048B">
      <w:pPr>
        <w:pStyle w:val="berschrift3"/>
        <w:rPr>
          <w:b/>
          <w:bCs/>
        </w:rPr>
      </w:pPr>
      <w:r w:rsidRPr="0080048B">
        <w:t>Calvin, Jean – An Blaurer in Biel</w:t>
      </w:r>
    </w:p>
    <w:p w14:paraId="3EC186A9" w14:textId="77777777" w:rsidR="0080048B" w:rsidRDefault="0080048B" w:rsidP="0080048B">
      <w:pPr>
        <w:pStyle w:val="StandardWeb"/>
        <w:spacing w:before="0" w:beforeAutospacing="0" w:after="150" w:afterAutospacing="0"/>
      </w:pPr>
      <w:r>
        <w:rPr>
          <w:rStyle w:val="Hervorhebung"/>
        </w:rPr>
        <w:t>Acht-Zeilen-Psalm heißt der 119., der aus 22 Strophen von je acht Zeilen besteht.</w:t>
      </w:r>
    </w:p>
    <w:p w14:paraId="2157DF6F" w14:textId="77777777" w:rsidR="0080048B" w:rsidRDefault="0080048B" w:rsidP="0080048B">
      <w:pPr>
        <w:pStyle w:val="StandardWeb"/>
        <w:spacing w:before="0" w:beforeAutospacing="0" w:after="150" w:afterAutospacing="0"/>
      </w:pPr>
      <w:r>
        <w:rPr>
          <w:rStyle w:val="Fett"/>
        </w:rPr>
        <w:t>Über die Unruhen in Genf und einige Werke.</w:t>
      </w:r>
    </w:p>
    <w:p w14:paraId="4323573A" w14:textId="77777777" w:rsidR="0080048B" w:rsidRDefault="0080048B" w:rsidP="0080048B">
      <w:pPr>
        <w:pStyle w:val="StandardWeb"/>
        <w:spacing w:before="0" w:beforeAutospacing="0" w:after="150" w:afterAutospacing="0"/>
      </w:pPr>
      <w:r>
        <w:t>Du schreibst zwar selten an mich, bester, von Herzen verehrter Bruder, aber ich erhalte keinen Brief von dir, der nicht ein jahrelanges Schweigen vollkommen wieder gut machte. Denn nicht nur atmen alle die herzlichste Liebe zu mir, sondern als ehrliches Zeugnis geben sie so ganz deine Herzensgesinnung, dass ich jedes Mal glaube, den vor Augen zu haben, der so schreibt. Deshalb brauchst du dich gar nicht so sorglich wegen deiner Pflichtversäumnis zu entschuldigen. Denn ich weiß gar wohl, wie sehr du mich liebst, und wenn mir auch nichts lieber wäre, als täglich irgendein Brieflein von dir zu erhalten, so liegt mir doch deine Ruhe noch mehr am Herzen, und es genügt mir vollkommen, wenn ich von dir Verzeihung für meine Trägheit erwirke.</w:t>
      </w:r>
    </w:p>
    <w:p w14:paraId="3DD624DC" w14:textId="77777777" w:rsidR="0080048B" w:rsidRDefault="0080048B" w:rsidP="0080048B">
      <w:pPr>
        <w:pStyle w:val="StandardWeb"/>
        <w:spacing w:before="0" w:beforeAutospacing="0" w:after="150" w:afterAutospacing="0"/>
      </w:pPr>
      <w:r>
        <w:t>Über den Zustand unserer hiesigen Kirche kann ich noch nichts Bestimmtes schreiben. Die Bösen haben in diesen Jahren nie aufgehört, uns stets wieder neue Mühe zu machen. Zuletzt haben sie in dem Versuch, den Kirchenbann zu beseitigen, das Äußerste an Verrücktheit geleistet. Von beiden Seiten ist in hartem Strauß lange gekämpft worden, weil in Rat und Volk die Leidenschaften so offen entbrannt waren, dass die Gefahr eines Aufruhrs nahe lag. Durch die Kunstgriffe einiger Leute ist jetzt eine Versöhnung unter uns zustande gekommen. Über die Streitsache selbst ist aber noch nichts beschlossen. Übermorgen wird entweder darüber entschieden, oder es entsteht ein neuer Kampf, dessen Ausgang ich dem Herrn überlasse mit dem Entschluss, auch kein Haar breit zu weichen. Ich bin zwar auch nicht so von Eisen, dass es mich nicht quält und mir fast das Herz zerreißt, an die Zerstreuung meiner Herde zu denken, die eintritt, wenn ich von hier weggehen muss. Weil uns aber nichts anderes erlaubt ist, als im Vertrauen auf Gottes Vorsehung unsere Pflicht bis aufs äußerste zu tun, so muss ich eben fortfahren. Doch leuchtet uns jetzt schon etwas mehr Hoffnung als früher.</w:t>
      </w:r>
    </w:p>
    <w:p w14:paraId="5B50EF20" w14:textId="77777777" w:rsidR="0080048B" w:rsidRDefault="0080048B" w:rsidP="0080048B">
      <w:pPr>
        <w:pStyle w:val="StandardWeb"/>
        <w:spacing w:before="0" w:beforeAutospacing="0" w:after="150" w:afterAutospacing="0"/>
      </w:pPr>
      <w:r>
        <w:t xml:space="preserve">Die kleineren Werke, die ich bisher herausgegeben habe, hat einer unsrer Buchdrucker in einem Bande gesammelt, außer vier französischen Predigten, die </w:t>
      </w:r>
      <w:proofErr w:type="spellStart"/>
      <w:r>
        <w:t>Baduel</w:t>
      </w:r>
      <w:proofErr w:type="spellEnd"/>
      <w:r>
        <w:t xml:space="preserve"> ins Lateinische übersetzt hat. Ich sende dir also kein Verzeichnis, da du es von dort haben kannst. Neulich sind auch zweiundzwanzig französische Predigten zum so genannten Acht-Zeilen-Psalm veröffentlicht worden. Die Schriftauslegungen sind besonders gedruckt worden, wie eben jetzt erschienen ist, was von der Apostelgeschichte noch fehlte, wovon ich dir ein Exemplar sende, jedoch, wie du es vorschreibst, so, dass der Überbringer dieses Briefes den Preis für dich bezahlt. Ebenso habe </w:t>
      </w:r>
      <w:proofErr w:type="spellStart"/>
      <w:r>
        <w:t>ichs</w:t>
      </w:r>
      <w:proofErr w:type="spellEnd"/>
      <w:r>
        <w:t xml:space="preserve"> mit der Widerlegung der </w:t>
      </w:r>
      <w:proofErr w:type="spellStart"/>
      <w:r>
        <w:t>servetischen</w:t>
      </w:r>
      <w:proofErr w:type="spellEnd"/>
      <w:r>
        <w:t xml:space="preserve"> Gottlosigkeit gehalten, von der er dir drei Exemplare mitbringt. Ich lege den lustigen Brief unseres Beza (unter dem Pseudonym Passavant) bei, der dich hoffentlich recht lachen macht. Lebwohl, du hochberühmter Mann und treuer Diener Christi. Der Herr fahre fort, dich und dein Haus zu leiten mit seinem Geist, zu behüten mit seinem Schutz und mit allem Segen zu beschenken bis ans Ende. Auch meine Kollegen und viele gute Leute lassen dich grüßen.</w:t>
      </w:r>
    </w:p>
    <w:p w14:paraId="4AF28B58" w14:textId="77777777" w:rsidR="0080048B" w:rsidRDefault="0080048B" w:rsidP="0080048B">
      <w:pPr>
        <w:pStyle w:val="StandardWeb"/>
        <w:spacing w:before="0" w:beforeAutospacing="0" w:after="150" w:afterAutospacing="0"/>
      </w:pPr>
      <w:r>
        <w:t>Genf, 11. Febr. 1554.</w:t>
      </w:r>
      <w:r>
        <w:br/>
        <w:t>In Wahrheit dein</w:t>
      </w:r>
      <w:r>
        <w:br/>
        <w:t>Johannes Calvin.</w:t>
      </w:r>
    </w:p>
    <w:p w14:paraId="5D7280AB" w14:textId="77777777" w:rsidR="0080048B" w:rsidRDefault="0080048B" w:rsidP="0080048B">
      <w:pPr>
        <w:pStyle w:val="berschrift3"/>
        <w:rPr>
          <w:b/>
          <w:bCs/>
        </w:rPr>
      </w:pPr>
      <w:r w:rsidRPr="0080048B">
        <w:t>Calvin, Jean – An Blaurer in Biel</w:t>
      </w:r>
    </w:p>
    <w:p w14:paraId="0CBF19BC" w14:textId="77777777" w:rsidR="0080048B" w:rsidRDefault="0080048B" w:rsidP="0080048B">
      <w:pPr>
        <w:pStyle w:val="StandardWeb"/>
        <w:spacing w:before="0" w:beforeAutospacing="0" w:after="150" w:afterAutospacing="0"/>
      </w:pPr>
      <w:r>
        <w:rPr>
          <w:rStyle w:val="Fett"/>
        </w:rPr>
        <w:t>Allerlei Nachrichten.</w:t>
      </w:r>
    </w:p>
    <w:p w14:paraId="1A4AED35" w14:textId="77777777" w:rsidR="0080048B" w:rsidRDefault="0080048B" w:rsidP="0080048B">
      <w:pPr>
        <w:pStyle w:val="StandardWeb"/>
        <w:spacing w:before="0" w:beforeAutospacing="0" w:after="150" w:afterAutospacing="0"/>
      </w:pPr>
      <w:r>
        <w:t>Es traf sich ungeschickt, dass ich, als Wittenbach deinen Brief brachte, gerade schlief, müde von einem Fieber, das mich kurz vorher in einem dritten Anfall gepackt hatte. So kams, dass ich ihn nicht begrüßen konnte, wie ich gewollt hatte. Ihn zu mir ins Haus zu rufen, das ich noch nicht verlassen darf, wäre unhöflich gewesen; es ist ja auch wenig angenehm, einen Kranken zu besuchen. Den Ausgang meiner Krankheit überlasse ich Gottes Hand; es hat mich nämlich recht hart mitgenommen und meine Kräfte sind noch nicht groß. Doch haben die Ärzte gute Hoffnung.</w:t>
      </w:r>
    </w:p>
    <w:p w14:paraId="477ACEAA" w14:textId="77777777" w:rsidR="0080048B" w:rsidRDefault="0080048B" w:rsidP="0080048B">
      <w:pPr>
        <w:pStyle w:val="StandardWeb"/>
        <w:spacing w:before="0" w:beforeAutospacing="0" w:after="150" w:afterAutospacing="0"/>
      </w:pPr>
      <w:r>
        <w:t>Da du die Verteidigung unseres Consensus von mir wünschest, wundert es mich, dass du von der zweiten Schrift gegen Westphal kein Wörtlein sagst; denn ich hatte darüber dein Urteil erwartet. So fürchte ich, du habest das Exemplar, das ich dir sandte, nicht erhalten, ich habe deshalb kein Bedenken getragen, dir nun eines auf deine Rechnung schicken zu lassen.</w:t>
      </w:r>
    </w:p>
    <w:p w14:paraId="4D572361" w14:textId="77777777" w:rsidR="0080048B" w:rsidRDefault="0080048B" w:rsidP="0080048B">
      <w:pPr>
        <w:pStyle w:val="StandardWeb"/>
        <w:spacing w:before="0" w:beforeAutospacing="0" w:after="150" w:afterAutospacing="0"/>
      </w:pPr>
      <w:r>
        <w:t>Sonst ist in Genf nichts Neues erschienen, das dir gefallen dürfte; außer etwa die Geschichte der Märtyrer unserer Zeit, die du vielleicht gerne sähest. Doch da du sie möglicherweise schon hast, so wollte ich Wittenbach nicht mit mehr Gepäck und dich mit einem weitern Rechnungsposten belasten. Willst du sie doch, so kann Farel sie dir besorgen.</w:t>
      </w:r>
    </w:p>
    <w:p w14:paraId="22F50EFD" w14:textId="77777777" w:rsidR="0080048B" w:rsidRDefault="0080048B" w:rsidP="0080048B">
      <w:pPr>
        <w:pStyle w:val="StandardWeb"/>
        <w:spacing w:before="0" w:beforeAutospacing="0" w:after="150" w:afterAutospacing="0"/>
      </w:pPr>
      <w:r>
        <w:t>In Bern ist nichts abgeschlossen worden; als wir glaubten, es sei fast fertig, wurden ganz unerwartet neue Bedingungen aufgestellt. Den Genfern genügt es, nichts abgeschlagen zu haben, worin sie nach dem Urteil billig denkender Leute nachgeben konnten. Wer die Forderungen der Gegenpartei liest, sieht leicht, dass sie, auf ihre Macht pochend, uns Gesetze auferlegen wollten, die das gleichmäßige Recht [der beiden Städte] ganz aufgehoben hätten, die Genfer aber ein Bündnis im Sinne hatten, das ganz erträglich gewesen wäre. Dass die Schuld auf mich geworfen wird, ist nichts Neues; gegen solche faule Späße bin ich abgehärtet.</w:t>
      </w:r>
    </w:p>
    <w:p w14:paraId="2E4CD614" w14:textId="77777777" w:rsidR="0080048B" w:rsidRDefault="0080048B" w:rsidP="0080048B">
      <w:pPr>
        <w:pStyle w:val="StandardWeb"/>
        <w:spacing w:before="0" w:beforeAutospacing="0" w:after="150" w:afterAutospacing="0"/>
      </w:pPr>
      <w:r>
        <w:t xml:space="preserve">Von andern Dingen will ich, sobald ich gesund bin, an Farel schreiben mit dem Auftrag, es dir mitzuteilen. Lebwohl, edler Mann und im Herrn verehrter Bruder. Meine Kollegen lassen dich grüßen, ebenso unser </w:t>
      </w:r>
      <w:proofErr w:type="spellStart"/>
      <w:r>
        <w:t>Syndic</w:t>
      </w:r>
      <w:proofErr w:type="spellEnd"/>
      <w:r>
        <w:t xml:space="preserve"> und </w:t>
      </w:r>
      <w:proofErr w:type="spellStart"/>
      <w:r>
        <w:t>Roset</w:t>
      </w:r>
      <w:proofErr w:type="spellEnd"/>
      <w:r>
        <w:t xml:space="preserve">. Das erwähnte Geld ist längst zurückgezahlt. Grüße deinen Kollegen, Herrn </w:t>
      </w:r>
      <w:proofErr w:type="spellStart"/>
      <w:r>
        <w:t>Funkli</w:t>
      </w:r>
      <w:proofErr w:type="spellEnd"/>
      <w:r>
        <w:t>, und die übrigen Freunde von mir. Der Herr halte Euch aufrecht mit seiner Kraft, er behüte Euch und segne Euch immermehr.</w:t>
      </w:r>
    </w:p>
    <w:p w14:paraId="54BD92C2" w14:textId="77777777" w:rsidR="0080048B" w:rsidRDefault="0080048B" w:rsidP="0080048B">
      <w:pPr>
        <w:pStyle w:val="StandardWeb"/>
        <w:spacing w:before="0" w:beforeAutospacing="0" w:after="150" w:afterAutospacing="0"/>
      </w:pPr>
      <w:r>
        <w:t>Genf, 15. Mai, am Tage vor der Abreise des Boten 1556.</w:t>
      </w:r>
    </w:p>
    <w:p w14:paraId="07B3FFFC" w14:textId="77777777" w:rsidR="0080048B" w:rsidRDefault="0080048B" w:rsidP="0080048B">
      <w:pPr>
        <w:pStyle w:val="StandardWeb"/>
        <w:spacing w:before="0" w:beforeAutospacing="0" w:after="150" w:afterAutospacing="0"/>
      </w:pPr>
      <w:r>
        <w:t>Von Herzen ganz der Deine</w:t>
      </w:r>
      <w:r>
        <w:br/>
        <w:t>Johannes Calvin.</w:t>
      </w:r>
    </w:p>
    <w:p w14:paraId="014F4A5C" w14:textId="77777777" w:rsidR="0080048B" w:rsidRDefault="0080048B" w:rsidP="0080048B">
      <w:pPr>
        <w:pStyle w:val="berschrift3"/>
        <w:rPr>
          <w:b/>
          <w:bCs/>
        </w:rPr>
      </w:pPr>
      <w:r w:rsidRPr="0080048B">
        <w:t xml:space="preserve">Calvin, Jean – An Blaurer in Biel </w:t>
      </w:r>
    </w:p>
    <w:p w14:paraId="59E44D97" w14:textId="77777777" w:rsidR="0080048B" w:rsidRDefault="0080048B" w:rsidP="0080048B">
      <w:pPr>
        <w:pStyle w:val="StandardWeb"/>
        <w:spacing w:before="0" w:beforeAutospacing="0" w:after="150" w:afterAutospacing="0"/>
      </w:pPr>
      <w:r>
        <w:rPr>
          <w:rStyle w:val="Hervorhebung"/>
        </w:rPr>
        <w:t>Jacques du Bois (</w:t>
      </w:r>
      <w:proofErr w:type="spellStart"/>
      <w:r>
        <w:rPr>
          <w:rStyle w:val="Hervorhebung"/>
        </w:rPr>
        <w:t>Sylvius</w:t>
      </w:r>
      <w:proofErr w:type="spellEnd"/>
      <w:r>
        <w:rPr>
          <w:rStyle w:val="Hervorhebung"/>
        </w:rPr>
        <w:t>) von Amiens war Professor der Medizin in Paris. Die Nachschrift ist im Original verstümmelt.</w:t>
      </w:r>
    </w:p>
    <w:p w14:paraId="26816D1B" w14:textId="77777777" w:rsidR="0080048B" w:rsidRDefault="0080048B" w:rsidP="0080048B">
      <w:pPr>
        <w:pStyle w:val="StandardWeb"/>
        <w:spacing w:before="0" w:beforeAutospacing="0" w:after="150" w:afterAutospacing="0"/>
      </w:pPr>
      <w:r>
        <w:rPr>
          <w:rStyle w:val="Fett"/>
        </w:rPr>
        <w:t>Ein Arzt für Biel.</w:t>
      </w:r>
    </w:p>
    <w:p w14:paraId="09343378" w14:textId="50AF639A" w:rsidR="0080048B" w:rsidRDefault="0080048B" w:rsidP="0080048B">
      <w:pPr>
        <w:pStyle w:val="StandardWeb"/>
        <w:spacing w:before="0" w:beforeAutospacing="0" w:after="150" w:afterAutospacing="0"/>
      </w:pPr>
      <w:r>
        <w:t>Als kürzlich Eurer Apotheker Francois hier war, um einen Arzt zu suchen für die Praxis in Biel, sprach er mit mehreren Leuten davon. Der Überbringer dieses Briefes hörte davon, und es veranlasste ihn, wenigstens probeweise einmal nach Biel zu reisen. Denn da er sah, dass Genf von Ärzten bereits überfüllt ist (es sind zehn oder noch mehr hier), so wollte er bei dieser Schar von Konkurrenten nicht beschäftigungslos bleiben, und meinte, wenn sich ihm anderswo eine auch nur mittelmäßige Praxis zeige, so dürfe er das nicht verachten. Damit er nicht ganz unbekannt zu Euch kommt, will ich berichten, was ich von ihm weiß. Einer meiner Kollegen, der ihn vor zehn Jahren in Paris kennen lernte, bezeugt, er sei ein rechtschaffener, unbescholtener Mann, obwohl er damals noch auf den Irrwegen des Papsttums wandelte; du wirst merken, dass er nun von der freien Lehre erfüllt ist. Was nun seine medizinische Begabung angeht, so war er vier Jahre Assistent des du Bois, der zu seinen Lebzeiten stets in Frankreich einen großen Ruf gehabt hat. Ärzte, auf deren Urteil ich etwas gebe, versichern, er habe tüchtige Fortschritte gemacht. Ich müsste mir Vorwürfe wegen Mangels an Anstand machen, wollte ich einen Mann, der solche Zeugnisse aufweisen kann, ohne meine Empfehlung ziehen lassen. Hielte ich ihn nicht einer freundschaftlichen Aufnahme durch gute und gebildete Leute wert, so wollte ich ihn dir sicher nicht aufdrängen. Ich bitte dich nur, ihn zu beraten, und wenn er dir passend scheint, ihm deine Gunst und dein Wohlwollen zuwenden zu wollen. Lebwohl, trefflichster Mann und hochverehrter Bruder.</w:t>
      </w:r>
    </w:p>
    <w:p w14:paraId="32A74581" w14:textId="77777777" w:rsidR="0080048B" w:rsidRDefault="0080048B" w:rsidP="0080048B">
      <w:pPr>
        <w:pStyle w:val="StandardWeb"/>
        <w:spacing w:before="0" w:beforeAutospacing="0" w:after="150" w:afterAutospacing="0"/>
      </w:pPr>
      <w:r>
        <w:t>Genf, 21. Juni 1556.</w:t>
      </w:r>
      <w:r>
        <w:br/>
        <w:t>Dein</w:t>
      </w:r>
      <w:r>
        <w:br/>
        <w:t>Johannes Calvin.</w:t>
      </w:r>
    </w:p>
    <w:p w14:paraId="7C20807B" w14:textId="77777777" w:rsidR="0080048B" w:rsidRDefault="0080048B" w:rsidP="0080048B">
      <w:pPr>
        <w:pStyle w:val="StandardWeb"/>
        <w:spacing w:before="0" w:beforeAutospacing="0" w:after="150" w:afterAutospacing="0"/>
      </w:pPr>
      <w:r>
        <w:t>In Poitou und Anjou sind ernste Unruhen entstanden um der Religion willen. Eine große Schar Menschen ist, von Furcht ergriffen, hierhin und dorthin geflüchtet. Die armen Brüder [machen mir] Sorge. Grüße deine Kollegen und alle frommen Leute. – – –</w:t>
      </w:r>
    </w:p>
    <w:p w14:paraId="0669F62D" w14:textId="77777777" w:rsidR="0080048B" w:rsidRDefault="0080048B" w:rsidP="0080048B">
      <w:pPr>
        <w:pStyle w:val="berschrift3"/>
        <w:rPr>
          <w:b/>
          <w:bCs/>
        </w:rPr>
      </w:pPr>
      <w:r w:rsidRPr="0080048B">
        <w:t>Calvin, Jean – An Blaurer in Winterthur</w:t>
      </w:r>
    </w:p>
    <w:p w14:paraId="2A15C064" w14:textId="77777777" w:rsidR="0080048B" w:rsidRDefault="0080048B" w:rsidP="0080048B">
      <w:pPr>
        <w:pStyle w:val="StandardWeb"/>
        <w:spacing w:before="0" w:beforeAutospacing="0" w:after="150" w:afterAutospacing="0"/>
      </w:pPr>
      <w:r>
        <w:rPr>
          <w:rStyle w:val="Hervorhebung"/>
        </w:rPr>
        <w:t xml:space="preserve">Ambrosius Blaurer, bisher in Biel, war seit kurzem in Winterthur Pfarrer. Jakob </w:t>
      </w:r>
      <w:proofErr w:type="spellStart"/>
      <w:r>
        <w:rPr>
          <w:rStyle w:val="Hervorhebung"/>
        </w:rPr>
        <w:t>Leyner</w:t>
      </w:r>
      <w:proofErr w:type="spellEnd"/>
      <w:r>
        <w:rPr>
          <w:rStyle w:val="Hervorhebung"/>
        </w:rPr>
        <w:t xml:space="preserve"> war wohl ein Verwandter des erwähnten Kaufmanns Hans </w:t>
      </w:r>
      <w:proofErr w:type="spellStart"/>
      <w:r>
        <w:rPr>
          <w:rStyle w:val="Hervorhebung"/>
        </w:rPr>
        <w:t>Leyner</w:t>
      </w:r>
      <w:proofErr w:type="spellEnd"/>
      <w:r>
        <w:rPr>
          <w:rStyle w:val="Hervorhebung"/>
        </w:rPr>
        <w:t xml:space="preserve"> von St. Gallen in Lyon. Der Pariser Parlamentsrat Anna du Bourg war am 10. Juni 1559 auf persönlichen Befehl Heinrichs II. verhaftet und am 21. Dezember 1559 verbrannt worden; sein Oheim, Antoine du Bourg, war der Kanzler von Franz I. gewesen.</w:t>
      </w:r>
    </w:p>
    <w:p w14:paraId="1F827DF8" w14:textId="77777777" w:rsidR="0080048B" w:rsidRDefault="0080048B" w:rsidP="0080048B">
      <w:pPr>
        <w:pStyle w:val="StandardWeb"/>
        <w:spacing w:before="0" w:beforeAutospacing="0" w:after="150" w:afterAutospacing="0"/>
      </w:pPr>
      <w:r>
        <w:rPr>
          <w:rStyle w:val="Fett"/>
        </w:rPr>
        <w:t>Von Gottes unerschöpflicher Gnade und dem Märtyrertod des Anna du Bourg.</w:t>
      </w:r>
    </w:p>
    <w:p w14:paraId="6C274B10" w14:textId="77777777" w:rsidR="0080048B" w:rsidRDefault="0080048B" w:rsidP="0080048B">
      <w:pPr>
        <w:pStyle w:val="StandardWeb"/>
        <w:spacing w:before="0" w:beforeAutospacing="0" w:after="150" w:afterAutospacing="0"/>
      </w:pPr>
      <w:r>
        <w:t xml:space="preserve">Jakob </w:t>
      </w:r>
      <w:proofErr w:type="spellStart"/>
      <w:r>
        <w:t>Leyner</w:t>
      </w:r>
      <w:proofErr w:type="spellEnd"/>
      <w:r>
        <w:t xml:space="preserve"> hatte rechtzeitig in meinem Hause sagen lassen, dass heute Kaufleute hier durchreisten, denen ich gut einen Brief an dich anvertrauen könne; aber durch die Vergesslichkeit meines Famulus bin ich doch erst zu spät darauf aufmerksam gemacht worden. So musst du verzeihen, wenn mich der Zeitmangel zur Kürze zwingt, edelster Mann und von Herzen verehrter Bruder. Du fragst mich, wie man Leute, die schon öfters in dieselben Sünden zurückgefallen sind, in ihrem Gewissen aufrichten und wieder zu guter Hoffnung bringen könne, gerade als ob ich bessere Auskunft geben könnte als du, der mich an Erkenntnis und praktischer Erfahrung weit übertrifft. Damit du aber siehst, dass ich nichts höher schätze, als dir einen Gefallen erweisen zu können, will ich mich nicht zieren, sondern versuchen, zu sagen, was ich weiß. Erstlich stimme ich dir darin bei, dass sich in der Schrift kein besonderes Beispiel dafür findet. Denn wir lesen darin von keinem Menschen, der Reue zeigte und sich dann doch wieder öfters im Netz der gleichen Sünde verstrickte. So sehr ich nun aber auch den Wert der Beispiele zur Bestätigung der Lehre anerkenne, so dürfen wir doch auch, wo dieses Hilfsmittel fehlt, uns ruhig auf die Lehre allein verlassen. So müssen wir also sehen: was lehrt die Schrift darüber? Zweifellos rufen die Propheten alle Menschen zur Buße, nicht nur die einmal Abgefallenen, sondern auch solche, die in verstockter Verachtung Gottes stets wieder in Sünden aller Art fielen, oder zwar zur Buße heuchelten und dann doch wieder zu ihrer natürlichen Art umkehrten. Oft klagen sie die Israeliten treulosen Betruges an, weil sie falsch und listig Gottesfurcht heuchelten, die sie gar nicht hatten, oder mit betrügerischer Bekehrung Gott und seine Knechte verspotteten. Trotzdem, wenn sie zur Buße riefen, gaben sie ihnen doch wieder Hoffnung, Verzeihung zu finden. Obwohl das sich bei fast allen Propheten findet, so geht es doch am deutlichsten aus Jeremias Schriften hervor. Auch hat Gott nicht umsonst im Gesetz täglich wiederholte Opfer vorgeschrieben, teils für das ganze Volk, teils für den einzelnen, sowohl für die unwissentlich, als für die mit Absicht begangenen Sünden. Denn wäre nicht auch den öfters rückfälligen Sündern noch Versöhnung bereit, so hätte er nicht sinnbildliche Handlungen, die ja sonst bedeutungslos wären, eingesetzt. Dazu lässt sich auch aus dem 78. Psalm schließen, dass Gott selbst Heuchlern und Verstockten Erhörung schenkt und ihnen vergibt. Als nun schließlich Christus mit dem hellen Licht des Evangeliums kam, da hat er nicht nur verheißen, einmal werde Gott sich seinen Beleidigern gnädig erweisen, sondern er hat den Seinen geboten, in ihrem ganzen Leben zu seiner verzeihenden Güte ihre Zuflucht zu nehmen. Wenn wir nicht umsonst nach seinem ausdrücklichen Gebot täglich beten: Vergib uns unsere Schulden, so darf uns die Hoffnung auf Verzeihung nicht zweifelhaft sein. Wenn derselbe Meister lehrt, man solle dem Bruder siebenzigmal siebenmal verzeihen [Matth. 18, 22], so hat er damit gewiss von den Menschen auch nicht mehr vergebende Liebe gefordert, als wir von Gott erhoffen dürfen, der uns an Barmherzigkeit alle übertrifft. Ebenso beklagt sich zwar Paulus schwer über die Korinther, die zuvor schon gesündigt und keine Buße getan hatten für ihre Unreinheit, Hurerei und Unzucht, aber doch schneidet er ihnen die Hoffnung auf gnädige Vergebung nicht ab, sondern sagt nur, er fürchte, wenn er wieder zu ihnen komme, müsse er Leid tragen über sie (2. Kor. 12, 19 – 21). Darauf bezieht es sich auch, was Paulus sagt vom ständigen Amt, das die Versöhnung predigt, durch das Gott immer wieder seine Kirche mit sich versöhnt (2. Kor. 5, 18 ff.). Denn Paulus spricht hier zu Gläubigen, nicht zu denen, die draußen stehen. Und wenn Johannes Christum als unsern Fürsprecher beim Vater bezeichnet, der Gott uns gnädig macht (1. Joh. 2, 1), so beschränkt er diese Wohltat nicht auf einen Tag, sondern meint damit etwas Dauerndes. Wie denn auch Daniel (9, 6) in dem feierlichen Gebet, durch er seine besondere Sehergabe erlangte, nicht verhehlt, dass Sünde auf Sünde gehäuft und Gottes Strafe durch anhaltende Verstocktheit herausgefordert worden ist. Wenn schließlich im Glaubensbekenntnis auf [eine heilige, allgemeine, christliche] Kirche folgt: Vergebung der Sünden, so gibt uns das Grund zur Zuversicht, so dass wir nicht aufhören, uns bis zum Tode auf Gottes Gnade zu verlassen. Indessen sind doch alle scharf zu ermahnen, jeder in Bezug auf die Sünden, denen er sich unterworfen weiß, nicht nachsichtig zu sein mit sich selbst, sondern auf das Psalmwort zu achten: Heute so Ihr seine Stimme höret, so verstocket Eure Herzen nicht (Ps. 95, 8). Auch sollen sie sich erinnern, wie heftig Gott ergrimmt ist über die, die verknüpft sind mit Ungerechtigkeit [Apg. 8, 23]. Es ist ja fast nichts, was ich geschrieben habe, und doch spüre ich, dass ich für das wenige, was ich zu sagen hatte, noch zu ausführlich geworden bin, weil ich es ja mit einem sehr klugen und vor allem wohl erfahrenen Manne zu tun habe.</w:t>
      </w:r>
    </w:p>
    <w:p w14:paraId="3A7798F4" w14:textId="77777777" w:rsidR="0080048B" w:rsidRDefault="0080048B" w:rsidP="0080048B">
      <w:pPr>
        <w:pStyle w:val="StandardWeb"/>
        <w:spacing w:before="0" w:beforeAutospacing="0" w:after="150" w:afterAutospacing="0"/>
      </w:pPr>
      <w:r>
        <w:t xml:space="preserve">Von unsern Angelegenheiten hätte dir Beza ausführlicher und besser berichten können als ich. Aber er ist durch andere Beschäftigungen abgehalten worden; er gibt sich große Mühe mit Predigten und Vorlesungen. Ebenso eifrig ist Viret in seiner Aufgabe; er ist auch körperlich wohler als je zuvor. Mir hingegen ist stetes Kranksein bestimmt, wie ich glaube; so wechselt einer mit dem andern ab. Zwar hats den Anschein, als leiste ich auch noch etwas; aber um meinen Vorlesungen, Predigten und andern Verrichtungen meines Amtes nachkommen zu können, muss ich einen guten Teil der übrigen Zeit im Bette liegen. Wenn mir nicht das Frühlingswetter einige Besserung bringt, muss ich meinen Studien dann den Abschied geben. Die Schwäche in den Beinen ist schon lästig genug, aber noch fataler ist der dumme Unterleib. Neulich bin ich auch an einer starken Lungenblutung fast erstickt. So mahnt mich meine schwache Gesundheit nicht weniger ans Scheiden als dich das Alter. Auch darum ist mir jener letzte Tag umso lieber, weil wir beide dann, aufgenommen in unser himmlisches Erbe, unsere Freundschaft erst recht genießen können. Umso mehr wollen wir unser Gebet gemeinsam darauf richten, dass uns der Vater im Himmel zu gleicher Zeit heimholt. Die Lage in Frankreich wage ich kaum zu berühren, teils weil sie so sehr unsicher, teils weil sie so traurig und unheilvoll ist. Du weißt wohl schon, dass der König, weil er hörte, dass die Mehrheit des Pariser Parlaments Neigung zeige, unsre Brüder milde zu behandeln, auf Betreiben des Kardinals in eine Sitzung kam und die Gründe dafür wissen wollte. Während einige von allzu grausamer Verfolgung abrieten, aber doch zeigten, dass sie unsere Sache nicht billigten, hat einer freimütig und herzhaft die Verteidigung unsrer Sache übernommen und sich nicht gescheut, den Zorn des Königs auf sich zu lenken. Es erschien dem König Heinrich ungehörig, dass sich die Räte durch seine Gegenwart nicht einschüchtern ließen; so brach er denn in höchster Leidenschaft los und hieß den Redner in die Bastille schleppen. Sechs Stunden später wurden weitere sechs ins Gefängnis geworfen, die sich noch viel weniger deutlich ausgesprochen, ja durch Verstellung der Heilslehre verraten hatten. Einige sind ihrer Ehrenstellen verlustig gegangen, andere mit Geldstrafen belegt worden; einer liegt noch in Haft. Der aber, gegen den der König so ergrimmt war, ist vor kurzem verbrannt worden. Selbst seine Feinde preisen ihn als einen in jeder Beziehung vortrefflichen Mann; er zeichnete sich durch ungewöhnliche Rechtskenntnis, große Begabung und treffendes Urteil aus; dazu war er von außerordentlicher Rechtschaffenheit. Weitere Tugenden waren bei ihm durch seine feine Bildung verbürgt. Es war ein Neffe des Kanzlers du Bourg, und seine Brüder hatten ihn wider seinen Willen in seine Ehrenstellung gebracht; denn er hätte ein Leben als Privatmann vorgezogen. Das Ehrfurcht gebietende Wesen und die Würde des Mannes ließ seine Richter lange mit der Entscheidung zögern. Schließlich zwang sie ein Befehl des Kardinals, die Todesstrafe über ihn zu verhängen. Als das grausame Urteil auf Verbrennung bei lebendigem Leibe ausgesprochen wurde, warf er sich auf die Knie und dankte Gott dafür, dass er ihn solcher Ehre würdig erachte, zur Verteidigung seiner ewigen Wahrheit sterben zu dürfen. Vier Stunden harrte er heitern Angesichts auf den Tod. Als er auf die Hinrichtungsstätte gebracht wurde, konnten, trotzdem vierhundert Gardisten ihn umgaben, doch einige beobachten, wie er, als </w:t>
      </w:r>
      <w:proofErr w:type="spellStart"/>
      <w:r>
        <w:t>obs</w:t>
      </w:r>
      <w:proofErr w:type="spellEnd"/>
      <w:r>
        <w:t xml:space="preserve"> zum Schlafen ginge, selbst Rock und Wams ablegte; als der Henker ihm eine Schlinge um den Hals warf, sagte er, das sei nicht nötig; denn er sollte wie üblich an schwachem Feuer geröstet werden. Der Henker antwortete, er habe andern Auftrag, nämlich durch Erdrosselung seine Qual zu verkürzen. Er hatte sein letztes Gebet schon gesprochen; aber nun warf er sich nochmals auf die Knie und dankte Gott. Seit seinem Tod sind nun schon fast anderthalb Monate vergangen; seither sind schon wieder mehrere andere verbrannt worden. Auch uns drohen jeden Augenblick neue Schrecken. Ach, lernten wir doch aus diesen Dingen recht erkennen, was das Leben des Menschen auf Erden ist! Ich besonders, der ich mich aus meiner Erschlaffung immer noch nicht genug aufrütteln lasse! Lebwohl.</w:t>
      </w:r>
    </w:p>
    <w:p w14:paraId="19339119" w14:textId="77777777" w:rsidR="0080048B" w:rsidRDefault="0080048B" w:rsidP="0080048B">
      <w:pPr>
        <w:pStyle w:val="StandardWeb"/>
        <w:spacing w:before="0" w:beforeAutospacing="0" w:after="150" w:afterAutospacing="0"/>
      </w:pPr>
      <w:r>
        <w:t>[Anfang Februar 1560.]</w:t>
      </w:r>
    </w:p>
    <w:p w14:paraId="2E792C28" w14:textId="77777777" w:rsidR="0080048B" w:rsidRDefault="0080048B" w:rsidP="0080048B">
      <w:pPr>
        <w:pStyle w:val="berschrift3"/>
        <w:rPr>
          <w:b/>
          <w:bCs/>
        </w:rPr>
      </w:pPr>
      <w:r w:rsidRPr="0080048B">
        <w:t>Calvin, Jean – An Blaurer in Winterthur</w:t>
      </w:r>
    </w:p>
    <w:p w14:paraId="799FCD06" w14:textId="77777777" w:rsidR="0080048B" w:rsidRDefault="0080048B" w:rsidP="0080048B">
      <w:pPr>
        <w:pStyle w:val="StandardWeb"/>
        <w:spacing w:before="0" w:beforeAutospacing="0" w:after="150" w:afterAutospacing="0"/>
      </w:pPr>
      <w:r>
        <w:rPr>
          <w:rStyle w:val="Hervorhebung"/>
        </w:rPr>
        <w:t>Weggelassen ist ein mit anderen Briefen fast gleich lautender Bericht über die Verschwörung von Amboise.</w:t>
      </w:r>
    </w:p>
    <w:p w14:paraId="02895EDD" w14:textId="77777777" w:rsidR="0080048B" w:rsidRDefault="0080048B" w:rsidP="0080048B">
      <w:pPr>
        <w:pStyle w:val="StandardWeb"/>
        <w:spacing w:before="0" w:beforeAutospacing="0" w:after="150" w:afterAutospacing="0"/>
      </w:pPr>
      <w:r>
        <w:rPr>
          <w:rStyle w:val="Fett"/>
        </w:rPr>
        <w:t>Genf schwer bedroht.</w:t>
      </w:r>
    </w:p>
    <w:p w14:paraId="6B08E52D" w14:textId="77777777" w:rsidR="0080048B" w:rsidRDefault="0080048B" w:rsidP="0080048B">
      <w:pPr>
        <w:pStyle w:val="StandardWeb"/>
        <w:spacing w:before="0" w:beforeAutospacing="0" w:after="150" w:afterAutospacing="0"/>
      </w:pPr>
      <w:r>
        <w:t>– – Nun, da die Ruhe wieder einigermaßen hergestellt ist, fangen jene Henker an grausam zu wüten, und hemmte nicht der Krieg in Schottland ihre Toben, so wäre die Lage der Evangelischen in Frankreich noch weit schlimmer. Uns und der Stadt Genf droht man ganz besonders. Denn sie meinen, hier würden alle Unruhen angezettelt, oder besser, um einen Vorwand zu haben, geben sie vor, es zu meinen. Diesen ganzen Monat fast glaubten meine Nachbarn, es sei um uns geschehen; aber mich werden sie nicht dazu bringen, mich auch zu fürchten; auch sah ich keinen Grund zur Furcht. Drohen größere Gefahren, so wollen wir im Vertrauen auf Gottes Schutz den Ausgang ruhig abwarten. Was auch geschieht, wird der Vater im Himmel zu unserm Besten wenden; auch wird ihn vielleicht die Rücksicht auf die ganze Kirche bewegen, sich unser zu erbarmen. Verzeih, dass ich nicht eigenhändig schreibe, sondern vom Bette aus diktiere; ich muss gewöhnlich die halbe Zeit liegen, um wenigstens einige Stunden zu haben, wo ich mich wohl befinde. Lebwohl, edelster Mann und von Herzen verehrter Bruder. Der Herr sei stets mit dir; er leite dich und segne dein frommes Wirken. Viret, Beza und meine andern Kollegen lassen dich vielmals grüßen.</w:t>
      </w:r>
    </w:p>
    <w:p w14:paraId="4F4CE596" w14:textId="77777777" w:rsidR="0080048B" w:rsidRDefault="0080048B" w:rsidP="0080048B">
      <w:pPr>
        <w:pStyle w:val="StandardWeb"/>
        <w:spacing w:before="0" w:beforeAutospacing="0" w:after="150" w:afterAutospacing="0"/>
      </w:pPr>
      <w:r>
        <w:t>Genf, 28. Mai 1560.</w:t>
      </w:r>
      <w:r>
        <w:br/>
        <w:t>In Wahrheit der Deine</w:t>
      </w:r>
      <w:r>
        <w:br/>
        <w:t>Johannes Calvin.</w:t>
      </w:r>
    </w:p>
    <w:p w14:paraId="7562B10B" w14:textId="77777777" w:rsidR="0080048B" w:rsidRDefault="00E33FFD" w:rsidP="0080048B">
      <w:pPr>
        <w:pStyle w:val="berschrift3"/>
      </w:pPr>
      <w:r w:rsidRPr="0080048B">
        <w:t xml:space="preserve">Calvin, Jean – An Blaurer in Winterthur </w:t>
      </w:r>
    </w:p>
    <w:p w14:paraId="43A2BA50" w14:textId="79D7123F" w:rsidR="00E33FFD" w:rsidRDefault="00E33FFD" w:rsidP="00E33FFD">
      <w:pPr>
        <w:pStyle w:val="StandardWeb"/>
        <w:spacing w:before="0" w:beforeAutospacing="0" w:after="150" w:afterAutospacing="0"/>
      </w:pPr>
      <w:r>
        <w:rPr>
          <w:rStyle w:val="Hervorhebung"/>
        </w:rPr>
        <w:t>Der Brief ist wohl nur ein Auszug aus dem eigentlichen Schreiben Calvins, den Blaurer unter Weglassung einiger Teile für einen andern machte. Brenz hatte auf Geheiß Christophs von Württemberg eine Schrift gegen Bullinger geschrieben.</w:t>
      </w:r>
    </w:p>
    <w:p w14:paraId="54D275CA" w14:textId="77777777" w:rsidR="00E33FFD" w:rsidRDefault="00E33FFD" w:rsidP="00E33FFD">
      <w:pPr>
        <w:pStyle w:val="StandardWeb"/>
        <w:spacing w:before="0" w:beforeAutospacing="0" w:after="150" w:afterAutospacing="0"/>
      </w:pPr>
      <w:r>
        <w:rPr>
          <w:rStyle w:val="Fett"/>
        </w:rPr>
        <w:t>Hemmungen und Fortschritte des Evangeliums in Frankreich.</w:t>
      </w:r>
    </w:p>
    <w:p w14:paraId="28FDA159" w14:textId="77777777" w:rsidR="00E33FFD" w:rsidRDefault="00E33FFD" w:rsidP="00E33FFD">
      <w:pPr>
        <w:pStyle w:val="StandardWeb"/>
        <w:spacing w:before="0" w:beforeAutospacing="0" w:after="150" w:afterAutospacing="0"/>
      </w:pPr>
      <w:r>
        <w:t>Die Lage Frankreichs ist noch nicht so wohlgeordnet, wie du glaubst. Der König von Navarra ist noch ebenso schwach wie früher. Aus der Königin-Mutter ist zuweilen ein Zugeständnis herauszulocken; aber selbst das immer voll Hinterlist und Untreue. In vielen Städten haben sich die Papisten zusammengerottet, und es ist bis zum Morden gekommen. In Paris sind sie zweimal kräftig zurückgeschlagen und bös mitgenommen worden. Der Gerichtshof, das so genannte Parlament, schweigt nicht nur dazu, sondern scheint es als Gewinn anzusehen, wenn der Fanatismus gegen uns wieder aufflammt. Fast unglaublich aber ists, wie trotzdem das Reich Christi sich nach allen Richtungen ausbreitet. Von überallher verlangt man Pfarrer von uns, und obschon wir längst keine mehr haben, so nehmen wir doch noch den Bodensatz um ihres zudringlichen Forderns willen. Das Toulouser Parlament ist noch grausamer als das Pariser. Viele sind noch im Kerker; einige sind neulich verbrannt worden. Hätte sich nicht die Königin von Navarra, die sich viel mutiger und mannhafter benimmt als ihr Gatte, ins Mittel gelegt, es wären viele Gemeinden schwer heimgesucht worden. Es wäre sehr wenig Hoffnung, wenn nicht Gott bei der Aufrichtung von seines Sohnes Reich öfters verworrene Anfänge zu erfreulichem Ausgang brächte. Da ich sehe, dass in den Herzen aller Frommen unüberwindliche Freudigkeit herrscht, die keinem Schreckmittel weicht, so hält mich gute Zuversicht aufrecht.</w:t>
      </w:r>
    </w:p>
    <w:p w14:paraId="25239A71" w14:textId="77777777" w:rsidR="00E33FFD" w:rsidRDefault="00E33FFD" w:rsidP="00E33FFD">
      <w:pPr>
        <w:pStyle w:val="StandardWeb"/>
        <w:spacing w:before="0" w:beforeAutospacing="0" w:after="150" w:afterAutospacing="0"/>
      </w:pPr>
      <w:r>
        <w:t xml:space="preserve">Indessen feiern die Lutheraner weiter ihre Orgien. Ich habe vor, diese </w:t>
      </w:r>
      <w:proofErr w:type="spellStart"/>
      <w:r>
        <w:t>Midianiterangriffe</w:t>
      </w:r>
      <w:proofErr w:type="spellEnd"/>
      <w:r>
        <w:t xml:space="preserve"> weiterhin stillschweigend zu verachten; denn besser können sie nicht vernichtet werden, als wenn man sie ihrer eigenen Wut überlässt. Brenz hätte seinen Ruf besser gewahrt, wenn er geschwiegen hätte. Nun ist er so weit gegangen in seiner Dummheit und seinem Wahnwitz, dass er sich mehr Schande geholt hat, als selbst seine Gegner gewünscht hätten. Wirklich, diese eine Tat muss ihm eine Schmach bleiben bis über das Grab hinaus.</w:t>
      </w:r>
    </w:p>
    <w:p w14:paraId="61E8A2FC" w14:textId="77777777" w:rsidR="00E33FFD" w:rsidRDefault="00E33FFD" w:rsidP="00E33FFD">
      <w:pPr>
        <w:pStyle w:val="StandardWeb"/>
        <w:spacing w:before="0" w:beforeAutospacing="0" w:after="150" w:afterAutospacing="0"/>
      </w:pPr>
      <w:r>
        <w:t>[Mai 1561.]</w:t>
      </w:r>
    </w:p>
    <w:p w14:paraId="3B1873A9" w14:textId="77777777" w:rsidR="005A5E40" w:rsidRDefault="005A5E40">
      <w:pPr>
        <w:spacing w:after="0" w:line="240" w:lineRule="auto"/>
        <w:rPr>
          <w:rFonts w:eastAsia="Times New Roman"/>
          <w:b/>
          <w:bCs/>
          <w:color w:val="000000"/>
          <w:kern w:val="36"/>
          <w:sz w:val="36"/>
          <w:szCs w:val="48"/>
          <w:lang w:eastAsia="de-DE"/>
        </w:rPr>
      </w:pPr>
      <w:r>
        <w:br w:type="page"/>
      </w:r>
    </w:p>
    <w:p w14:paraId="2F131BB6" w14:textId="5A70F94A" w:rsidR="00E33FFD" w:rsidRDefault="00E33FFD" w:rsidP="00E33FFD">
      <w:pPr>
        <w:pStyle w:val="berschrift1"/>
      </w:pPr>
      <w:r>
        <w:t>Teil 2: Blarer von Giersberg, Thomas</w:t>
      </w:r>
    </w:p>
    <w:p w14:paraId="32B0A4EF" w14:textId="07CDBA6B" w:rsidR="00E33FFD" w:rsidRDefault="00E33FFD" w:rsidP="00E33FFD">
      <w:pPr>
        <w:pStyle w:val="berschrift2"/>
        <w:rPr>
          <w:lang w:eastAsia="de-DE"/>
        </w:rPr>
      </w:pPr>
      <w:r>
        <w:rPr>
          <w:lang w:eastAsia="de-DE"/>
        </w:rPr>
        <w:t>Lieder</w:t>
      </w:r>
    </w:p>
    <w:p w14:paraId="6F872326" w14:textId="3A089C40" w:rsidR="00E33FFD" w:rsidRDefault="00E33FFD" w:rsidP="005A5E40">
      <w:pPr>
        <w:pStyle w:val="berschrift3"/>
        <w:rPr>
          <w:b/>
          <w:bCs/>
        </w:rPr>
      </w:pPr>
      <w:r w:rsidRPr="005A5E40">
        <w:t>Der XXVI. Psalm Heb.</w:t>
      </w:r>
    </w:p>
    <w:p w14:paraId="2E5C4BC9" w14:textId="77777777" w:rsidR="00E33FFD" w:rsidRDefault="00E33FFD" w:rsidP="00E33FFD">
      <w:pPr>
        <w:pStyle w:val="StandardWeb"/>
        <w:spacing w:before="0" w:beforeAutospacing="0" w:after="150" w:afterAutospacing="0"/>
      </w:pPr>
      <w:r>
        <w:t xml:space="preserve">Judica </w:t>
      </w:r>
      <w:proofErr w:type="spellStart"/>
      <w:r>
        <w:t>me</w:t>
      </w:r>
      <w:proofErr w:type="spellEnd"/>
      <w:r>
        <w:t xml:space="preserve"> </w:t>
      </w:r>
      <w:proofErr w:type="spellStart"/>
      <w:r>
        <w:t>domine</w:t>
      </w:r>
      <w:proofErr w:type="spellEnd"/>
      <w:r>
        <w:t xml:space="preserve"> rc.</w:t>
      </w:r>
    </w:p>
    <w:p w14:paraId="25D435EA" w14:textId="77777777" w:rsidR="00E33FFD" w:rsidRDefault="00E33FFD" w:rsidP="00E33FFD">
      <w:pPr>
        <w:pStyle w:val="StandardWeb"/>
        <w:spacing w:before="0" w:beforeAutospacing="0" w:after="150" w:afterAutospacing="0"/>
      </w:pPr>
      <w:proofErr w:type="spellStart"/>
      <w:r>
        <w:t>RIcht</w:t>
      </w:r>
      <w:proofErr w:type="spellEnd"/>
      <w:r>
        <w:t xml:space="preserve"> mich, das </w:t>
      </w:r>
      <w:proofErr w:type="spellStart"/>
      <w:r>
        <w:t>ichs</w:t>
      </w:r>
      <w:proofErr w:type="spellEnd"/>
      <w:r>
        <w:t xml:space="preserve"> mög </w:t>
      </w:r>
      <w:proofErr w:type="spellStart"/>
      <w:r>
        <w:t>lyden</w:t>
      </w:r>
      <w:proofErr w:type="spellEnd"/>
      <w:r>
        <w:t>,</w:t>
      </w:r>
      <w:r>
        <w:br/>
        <w:t xml:space="preserve">nach </w:t>
      </w:r>
      <w:proofErr w:type="spellStart"/>
      <w:r>
        <w:t>miner</w:t>
      </w:r>
      <w:proofErr w:type="spellEnd"/>
      <w:r>
        <w:t xml:space="preserve"> </w:t>
      </w:r>
      <w:proofErr w:type="spellStart"/>
      <w:r>
        <w:t>einfalt</w:t>
      </w:r>
      <w:proofErr w:type="spellEnd"/>
      <w:r>
        <w:t>, Herr!</w:t>
      </w:r>
      <w:r>
        <w:br/>
        <w:t xml:space="preserve">All </w:t>
      </w:r>
      <w:proofErr w:type="spellStart"/>
      <w:r>
        <w:t>sünd</w:t>
      </w:r>
      <w:proofErr w:type="spellEnd"/>
      <w:r>
        <w:t xml:space="preserve"> </w:t>
      </w:r>
      <w:proofErr w:type="spellStart"/>
      <w:r>
        <w:t>wolt</w:t>
      </w:r>
      <w:proofErr w:type="spellEnd"/>
      <w:r>
        <w:t xml:space="preserve"> ich gern </w:t>
      </w:r>
      <w:proofErr w:type="spellStart"/>
      <w:r>
        <w:t>myden</w:t>
      </w:r>
      <w:proofErr w:type="spellEnd"/>
      <w:r>
        <w:t>,</w:t>
      </w:r>
      <w:r>
        <w:br/>
      </w:r>
      <w:proofErr w:type="spellStart"/>
      <w:r>
        <w:t>wandlen</w:t>
      </w:r>
      <w:proofErr w:type="spellEnd"/>
      <w:r>
        <w:t xml:space="preserve"> in </w:t>
      </w:r>
      <w:proofErr w:type="spellStart"/>
      <w:r>
        <w:t>diner</w:t>
      </w:r>
      <w:proofErr w:type="spellEnd"/>
      <w:r>
        <w:t xml:space="preserve"> </w:t>
      </w:r>
      <w:proofErr w:type="spellStart"/>
      <w:r>
        <w:t>ler</w:t>
      </w:r>
      <w:proofErr w:type="spellEnd"/>
      <w:r>
        <w:t>.</w:t>
      </w:r>
      <w:r>
        <w:br/>
        <w:t xml:space="preserve">Gott mag </w:t>
      </w:r>
      <w:proofErr w:type="spellStart"/>
      <w:r>
        <w:t>ichs</w:t>
      </w:r>
      <w:proofErr w:type="spellEnd"/>
      <w:r>
        <w:t xml:space="preserve"> </w:t>
      </w:r>
      <w:proofErr w:type="spellStart"/>
      <w:r>
        <w:t>wol</w:t>
      </w:r>
      <w:proofErr w:type="spellEnd"/>
      <w:r>
        <w:t xml:space="preserve"> </w:t>
      </w:r>
      <w:proofErr w:type="spellStart"/>
      <w:r>
        <w:t>vertruwen</w:t>
      </w:r>
      <w:proofErr w:type="spellEnd"/>
      <w:r>
        <w:t>,</w:t>
      </w:r>
      <w:r>
        <w:br/>
        <w:t xml:space="preserve">mich sicher </w:t>
      </w:r>
      <w:proofErr w:type="spellStart"/>
      <w:r>
        <w:t>auff</w:t>
      </w:r>
      <w:proofErr w:type="spellEnd"/>
      <w:r>
        <w:t xml:space="preserve"> </w:t>
      </w:r>
      <w:proofErr w:type="spellStart"/>
      <w:r>
        <w:t>jn</w:t>
      </w:r>
      <w:proofErr w:type="spellEnd"/>
      <w:r>
        <w:t xml:space="preserve"> </w:t>
      </w:r>
      <w:proofErr w:type="spellStart"/>
      <w:r>
        <w:t>lon</w:t>
      </w:r>
      <w:proofErr w:type="spellEnd"/>
      <w:r>
        <w:t>,</w:t>
      </w:r>
      <w:r>
        <w:br/>
        <w:t xml:space="preserve">Mein </w:t>
      </w:r>
      <w:proofErr w:type="spellStart"/>
      <w:r>
        <w:t>sachen</w:t>
      </w:r>
      <w:proofErr w:type="spellEnd"/>
      <w:r>
        <w:t xml:space="preserve"> </w:t>
      </w:r>
      <w:proofErr w:type="spellStart"/>
      <w:r>
        <w:t>auff</w:t>
      </w:r>
      <w:proofErr w:type="spellEnd"/>
      <w:r>
        <w:t xml:space="preserve"> </w:t>
      </w:r>
      <w:proofErr w:type="spellStart"/>
      <w:r>
        <w:t>jn</w:t>
      </w:r>
      <w:proofErr w:type="spellEnd"/>
      <w:r>
        <w:t xml:space="preserve"> </w:t>
      </w:r>
      <w:proofErr w:type="spellStart"/>
      <w:r>
        <w:t>buwen</w:t>
      </w:r>
      <w:proofErr w:type="spellEnd"/>
      <w:r>
        <w:t>,</w:t>
      </w:r>
      <w:r>
        <w:br/>
        <w:t xml:space="preserve">hat mich noch nie </w:t>
      </w:r>
      <w:proofErr w:type="spellStart"/>
      <w:r>
        <w:t>geruwen</w:t>
      </w:r>
      <w:proofErr w:type="spellEnd"/>
      <w:r>
        <w:t>,</w:t>
      </w:r>
      <w:r>
        <w:br/>
        <w:t xml:space="preserve">so mag ich allweg </w:t>
      </w:r>
      <w:proofErr w:type="spellStart"/>
      <w:r>
        <w:t>bston</w:t>
      </w:r>
      <w:proofErr w:type="spellEnd"/>
      <w:r>
        <w:t>.</w:t>
      </w:r>
    </w:p>
    <w:p w14:paraId="592507F4" w14:textId="77777777" w:rsidR="00E33FFD" w:rsidRDefault="00E33FFD" w:rsidP="00E33FFD">
      <w:pPr>
        <w:pStyle w:val="StandardWeb"/>
        <w:spacing w:before="0" w:beforeAutospacing="0" w:after="150" w:afterAutospacing="0"/>
      </w:pPr>
      <w:proofErr w:type="spellStart"/>
      <w:r>
        <w:t>Prüff</w:t>
      </w:r>
      <w:proofErr w:type="spellEnd"/>
      <w:r>
        <w:t xml:space="preserve"> </w:t>
      </w:r>
      <w:proofErr w:type="spellStart"/>
      <w:r>
        <w:t>vnd</w:t>
      </w:r>
      <w:proofErr w:type="spellEnd"/>
      <w:r>
        <w:t xml:space="preserve"> ersuch min </w:t>
      </w:r>
      <w:proofErr w:type="spellStart"/>
      <w:r>
        <w:t>nieren</w:t>
      </w:r>
      <w:proofErr w:type="spellEnd"/>
      <w:r>
        <w:t>,</w:t>
      </w:r>
      <w:r>
        <w:br/>
      </w:r>
      <w:proofErr w:type="spellStart"/>
      <w:r>
        <w:t>probier</w:t>
      </w:r>
      <w:proofErr w:type="spellEnd"/>
      <w:r>
        <w:t xml:space="preserve"> mit </w:t>
      </w:r>
      <w:proofErr w:type="spellStart"/>
      <w:r>
        <w:t>fhür</w:t>
      </w:r>
      <w:proofErr w:type="spellEnd"/>
      <w:r>
        <w:t xml:space="preserve"> min </w:t>
      </w:r>
      <w:proofErr w:type="spellStart"/>
      <w:r>
        <w:t>hertz</w:t>
      </w:r>
      <w:proofErr w:type="spellEnd"/>
      <w:r>
        <w:t>!</w:t>
      </w:r>
      <w:r>
        <w:br/>
        <w:t>Laß dich an mir nichts irren,</w:t>
      </w:r>
      <w:r>
        <w:br/>
        <w:t xml:space="preserve">es ist </w:t>
      </w:r>
      <w:proofErr w:type="spellStart"/>
      <w:r>
        <w:t>umb</w:t>
      </w:r>
      <w:proofErr w:type="spellEnd"/>
      <w:r>
        <w:t xml:space="preserve"> keinen </w:t>
      </w:r>
      <w:proofErr w:type="spellStart"/>
      <w:r>
        <w:t>schertz</w:t>
      </w:r>
      <w:proofErr w:type="spellEnd"/>
      <w:r>
        <w:t>.</w:t>
      </w:r>
      <w:r>
        <w:br/>
        <w:t xml:space="preserve">Din </w:t>
      </w:r>
      <w:proofErr w:type="spellStart"/>
      <w:r>
        <w:t>warheit</w:t>
      </w:r>
      <w:proofErr w:type="spellEnd"/>
      <w:r>
        <w:t xml:space="preserve"> </w:t>
      </w:r>
      <w:proofErr w:type="spellStart"/>
      <w:r>
        <w:t>vnnd</w:t>
      </w:r>
      <w:proofErr w:type="spellEnd"/>
      <w:r>
        <w:t xml:space="preserve"> </w:t>
      </w:r>
      <w:proofErr w:type="spellStart"/>
      <w:r>
        <w:t>din</w:t>
      </w:r>
      <w:proofErr w:type="spellEnd"/>
      <w:r>
        <w:t xml:space="preserve"> </w:t>
      </w:r>
      <w:proofErr w:type="spellStart"/>
      <w:r>
        <w:t>güte</w:t>
      </w:r>
      <w:proofErr w:type="spellEnd"/>
      <w:r>
        <w:br/>
        <w:t>nimm ich für mich allein,</w:t>
      </w:r>
      <w:r>
        <w:br/>
        <w:t xml:space="preserve">Dahin </w:t>
      </w:r>
      <w:proofErr w:type="spellStart"/>
      <w:r>
        <w:t>richt</w:t>
      </w:r>
      <w:proofErr w:type="spellEnd"/>
      <w:r>
        <w:t xml:space="preserve"> ich min </w:t>
      </w:r>
      <w:proofErr w:type="spellStart"/>
      <w:r>
        <w:t>gmüte</w:t>
      </w:r>
      <w:proofErr w:type="spellEnd"/>
      <w:r>
        <w:br/>
        <w:t xml:space="preserve">zuwider dem </w:t>
      </w:r>
      <w:proofErr w:type="spellStart"/>
      <w:r>
        <w:t>geblüte</w:t>
      </w:r>
      <w:proofErr w:type="spellEnd"/>
      <w:r>
        <w:br/>
        <w:t xml:space="preserve">in allem </w:t>
      </w:r>
      <w:proofErr w:type="spellStart"/>
      <w:r>
        <w:t>minem</w:t>
      </w:r>
      <w:proofErr w:type="spellEnd"/>
      <w:r>
        <w:t xml:space="preserve"> thun.</w:t>
      </w:r>
    </w:p>
    <w:p w14:paraId="7CAF1373" w14:textId="77777777" w:rsidR="00E33FFD" w:rsidRDefault="00E33FFD" w:rsidP="00E33FFD">
      <w:pPr>
        <w:pStyle w:val="StandardWeb"/>
        <w:spacing w:before="0" w:beforeAutospacing="0" w:after="150" w:afterAutospacing="0"/>
      </w:pPr>
      <w:r>
        <w:t xml:space="preserve">Ich </w:t>
      </w:r>
      <w:proofErr w:type="spellStart"/>
      <w:r>
        <w:t>wölt</w:t>
      </w:r>
      <w:proofErr w:type="spellEnd"/>
      <w:r>
        <w:t xml:space="preserve"> </w:t>
      </w:r>
      <w:proofErr w:type="spellStart"/>
      <w:r>
        <w:t>nit</w:t>
      </w:r>
      <w:proofErr w:type="spellEnd"/>
      <w:r>
        <w:t xml:space="preserve"> gern </w:t>
      </w:r>
      <w:proofErr w:type="spellStart"/>
      <w:r>
        <w:t>zuhuse</w:t>
      </w:r>
      <w:proofErr w:type="spellEnd"/>
      <w:r>
        <w:br/>
      </w:r>
      <w:proofErr w:type="spellStart"/>
      <w:r>
        <w:t>by</w:t>
      </w:r>
      <w:proofErr w:type="spellEnd"/>
      <w:r>
        <w:t xml:space="preserve"> losen </w:t>
      </w:r>
      <w:proofErr w:type="spellStart"/>
      <w:r>
        <w:t>lüten</w:t>
      </w:r>
      <w:proofErr w:type="spellEnd"/>
      <w:r>
        <w:t xml:space="preserve"> </w:t>
      </w:r>
      <w:proofErr w:type="spellStart"/>
      <w:r>
        <w:t>syn</w:t>
      </w:r>
      <w:proofErr w:type="spellEnd"/>
      <w:r>
        <w:t>,</w:t>
      </w:r>
      <w:r>
        <w:br/>
        <w:t xml:space="preserve">Die </w:t>
      </w:r>
      <w:proofErr w:type="spellStart"/>
      <w:r>
        <w:t>läbend</w:t>
      </w:r>
      <w:proofErr w:type="spellEnd"/>
      <w:r>
        <w:t xml:space="preserve"> in dem </w:t>
      </w:r>
      <w:proofErr w:type="spellStart"/>
      <w:r>
        <w:t>suse</w:t>
      </w:r>
      <w:proofErr w:type="spellEnd"/>
      <w:r>
        <w:br/>
        <w:t xml:space="preserve">mit </w:t>
      </w:r>
      <w:proofErr w:type="spellStart"/>
      <w:r>
        <w:t>pracht</w:t>
      </w:r>
      <w:proofErr w:type="spellEnd"/>
      <w:r>
        <w:t xml:space="preserve"> </w:t>
      </w:r>
      <w:proofErr w:type="spellStart"/>
      <w:r>
        <w:t>vnnd</w:t>
      </w:r>
      <w:proofErr w:type="spellEnd"/>
      <w:r>
        <w:t xml:space="preserve"> </w:t>
      </w:r>
      <w:proofErr w:type="spellStart"/>
      <w:r>
        <w:t>ytelm</w:t>
      </w:r>
      <w:proofErr w:type="spellEnd"/>
      <w:r>
        <w:t xml:space="preserve"> </w:t>
      </w:r>
      <w:proofErr w:type="spellStart"/>
      <w:r>
        <w:t>schyn</w:t>
      </w:r>
      <w:proofErr w:type="spellEnd"/>
      <w:r>
        <w:t>;</w:t>
      </w:r>
      <w:r>
        <w:br/>
      </w:r>
      <w:proofErr w:type="spellStart"/>
      <w:r>
        <w:t>Vil</w:t>
      </w:r>
      <w:proofErr w:type="spellEnd"/>
      <w:r>
        <w:t xml:space="preserve"> minder </w:t>
      </w:r>
      <w:proofErr w:type="spellStart"/>
      <w:r>
        <w:t>by</w:t>
      </w:r>
      <w:proofErr w:type="spellEnd"/>
      <w:r>
        <w:t xml:space="preserve"> den </w:t>
      </w:r>
      <w:proofErr w:type="spellStart"/>
      <w:r>
        <w:t>lüsern</w:t>
      </w:r>
      <w:proofErr w:type="spellEnd"/>
      <w:r>
        <w:br/>
        <w:t xml:space="preserve">möcht ich mich finden </w:t>
      </w:r>
      <w:proofErr w:type="spellStart"/>
      <w:r>
        <w:t>lon</w:t>
      </w:r>
      <w:proofErr w:type="spellEnd"/>
      <w:r>
        <w:t>,</w:t>
      </w:r>
      <w:r>
        <w:br/>
        <w:t xml:space="preserve">Die </w:t>
      </w:r>
      <w:proofErr w:type="spellStart"/>
      <w:r>
        <w:t>frässend</w:t>
      </w:r>
      <w:proofErr w:type="spellEnd"/>
      <w:r>
        <w:t xml:space="preserve"> </w:t>
      </w:r>
      <w:proofErr w:type="spellStart"/>
      <w:r>
        <w:t>dwitwen</w:t>
      </w:r>
      <w:proofErr w:type="spellEnd"/>
      <w:r>
        <w:t xml:space="preserve"> </w:t>
      </w:r>
      <w:proofErr w:type="spellStart"/>
      <w:r>
        <w:t>hüser</w:t>
      </w:r>
      <w:proofErr w:type="spellEnd"/>
      <w:r>
        <w:t>,</w:t>
      </w:r>
      <w:r>
        <w:br/>
        <w:t xml:space="preserve">heimlich </w:t>
      </w:r>
      <w:proofErr w:type="spellStart"/>
      <w:r>
        <w:t>vnd</w:t>
      </w:r>
      <w:proofErr w:type="spellEnd"/>
      <w:r>
        <w:t xml:space="preserve"> tückisch </w:t>
      </w:r>
      <w:proofErr w:type="spellStart"/>
      <w:r>
        <w:t>müser</w:t>
      </w:r>
      <w:proofErr w:type="spellEnd"/>
      <w:r>
        <w:br/>
      </w:r>
      <w:proofErr w:type="spellStart"/>
      <w:r>
        <w:t>imm</w:t>
      </w:r>
      <w:proofErr w:type="spellEnd"/>
      <w:r>
        <w:t xml:space="preserve"> </w:t>
      </w:r>
      <w:proofErr w:type="spellStart"/>
      <w:r>
        <w:t>Euangelion</w:t>
      </w:r>
      <w:proofErr w:type="spellEnd"/>
      <w:r>
        <w:t>.</w:t>
      </w:r>
    </w:p>
    <w:p w14:paraId="638A0DA0" w14:textId="77777777" w:rsidR="00E33FFD" w:rsidRDefault="00E33FFD" w:rsidP="00E33FFD">
      <w:pPr>
        <w:pStyle w:val="StandardWeb"/>
        <w:spacing w:before="0" w:beforeAutospacing="0" w:after="150" w:afterAutospacing="0"/>
      </w:pPr>
      <w:r>
        <w:t xml:space="preserve">Wie </w:t>
      </w:r>
      <w:proofErr w:type="spellStart"/>
      <w:r>
        <w:t>seer</w:t>
      </w:r>
      <w:proofErr w:type="spellEnd"/>
      <w:r>
        <w:t xml:space="preserve"> </w:t>
      </w:r>
      <w:proofErr w:type="spellStart"/>
      <w:r>
        <w:t>hassz</w:t>
      </w:r>
      <w:proofErr w:type="spellEnd"/>
      <w:r>
        <w:t xml:space="preserve"> ich die </w:t>
      </w:r>
      <w:proofErr w:type="spellStart"/>
      <w:r>
        <w:t>kirchen</w:t>
      </w:r>
      <w:proofErr w:type="spellEnd"/>
      <w:r>
        <w:br/>
        <w:t xml:space="preserve">falsch </w:t>
      </w:r>
      <w:proofErr w:type="spellStart"/>
      <w:r>
        <w:t>gnanntes</w:t>
      </w:r>
      <w:proofErr w:type="spellEnd"/>
      <w:r>
        <w:t xml:space="preserve"> </w:t>
      </w:r>
      <w:proofErr w:type="spellStart"/>
      <w:r>
        <w:t>geistlichs</w:t>
      </w:r>
      <w:proofErr w:type="spellEnd"/>
      <w:r>
        <w:t xml:space="preserve"> stands</w:t>
      </w:r>
      <w:r>
        <w:br/>
        <w:t xml:space="preserve">Der </w:t>
      </w:r>
      <w:proofErr w:type="spellStart"/>
      <w:r>
        <w:t>leyen</w:t>
      </w:r>
      <w:proofErr w:type="spellEnd"/>
      <w:r>
        <w:t xml:space="preserve"> </w:t>
      </w:r>
      <w:proofErr w:type="spellStart"/>
      <w:r>
        <w:t>vnd</w:t>
      </w:r>
      <w:proofErr w:type="spellEnd"/>
      <w:r>
        <w:t xml:space="preserve"> der </w:t>
      </w:r>
      <w:proofErr w:type="spellStart"/>
      <w:r>
        <w:t>Clerchen</w:t>
      </w:r>
      <w:proofErr w:type="spellEnd"/>
      <w:r>
        <w:t>,</w:t>
      </w:r>
      <w:r>
        <w:br/>
        <w:t xml:space="preserve">ich mein des </w:t>
      </w:r>
      <w:proofErr w:type="spellStart"/>
      <w:r>
        <w:t>Bapstes</w:t>
      </w:r>
      <w:proofErr w:type="spellEnd"/>
      <w:r>
        <w:t xml:space="preserve"> </w:t>
      </w:r>
      <w:proofErr w:type="spellStart"/>
      <w:r>
        <w:t>brands</w:t>
      </w:r>
      <w:proofErr w:type="spellEnd"/>
      <w:r>
        <w:br/>
      </w:r>
      <w:proofErr w:type="spellStart"/>
      <w:r>
        <w:t>Vnnd</w:t>
      </w:r>
      <w:proofErr w:type="spellEnd"/>
      <w:r>
        <w:t xml:space="preserve"> all, die </w:t>
      </w:r>
      <w:proofErr w:type="spellStart"/>
      <w:r>
        <w:t>jr</w:t>
      </w:r>
      <w:proofErr w:type="spellEnd"/>
      <w:r>
        <w:t xml:space="preserve"> thun </w:t>
      </w:r>
      <w:proofErr w:type="spellStart"/>
      <w:r>
        <w:t>vnnd</w:t>
      </w:r>
      <w:proofErr w:type="spellEnd"/>
      <w:r>
        <w:t xml:space="preserve"> </w:t>
      </w:r>
      <w:proofErr w:type="spellStart"/>
      <w:r>
        <w:t>dencken</w:t>
      </w:r>
      <w:proofErr w:type="spellEnd"/>
      <w:r>
        <w:br/>
      </w:r>
      <w:proofErr w:type="spellStart"/>
      <w:r>
        <w:t>ouch</w:t>
      </w:r>
      <w:proofErr w:type="spellEnd"/>
      <w:r>
        <w:t xml:space="preserve"> </w:t>
      </w:r>
      <w:proofErr w:type="spellStart"/>
      <w:r>
        <w:t>jrn</w:t>
      </w:r>
      <w:proofErr w:type="spellEnd"/>
      <w:r>
        <w:t xml:space="preserve"> gottlosen </w:t>
      </w:r>
      <w:proofErr w:type="spellStart"/>
      <w:r>
        <w:t>mund</w:t>
      </w:r>
      <w:proofErr w:type="spellEnd"/>
      <w:r>
        <w:br/>
      </w:r>
      <w:proofErr w:type="spellStart"/>
      <w:r>
        <w:t>Verblümend</w:t>
      </w:r>
      <w:proofErr w:type="spellEnd"/>
      <w:r>
        <w:t xml:space="preserve"> schon mit </w:t>
      </w:r>
      <w:proofErr w:type="spellStart"/>
      <w:r>
        <w:t>rencken</w:t>
      </w:r>
      <w:proofErr w:type="spellEnd"/>
      <w:r>
        <w:t>,</w:t>
      </w:r>
      <w:r>
        <w:br/>
      </w:r>
      <w:proofErr w:type="spellStart"/>
      <w:r>
        <w:t>wil</w:t>
      </w:r>
      <w:proofErr w:type="spellEnd"/>
      <w:r>
        <w:t xml:space="preserve"> sich </w:t>
      </w:r>
      <w:proofErr w:type="spellStart"/>
      <w:r>
        <w:t>ddoch</w:t>
      </w:r>
      <w:proofErr w:type="spellEnd"/>
      <w:r>
        <w:t xml:space="preserve"> gar </w:t>
      </w:r>
      <w:proofErr w:type="spellStart"/>
      <w:r>
        <w:t>nit</w:t>
      </w:r>
      <w:proofErr w:type="spellEnd"/>
      <w:r>
        <w:t xml:space="preserve"> </w:t>
      </w:r>
      <w:proofErr w:type="spellStart"/>
      <w:r>
        <w:t>lencken</w:t>
      </w:r>
      <w:proofErr w:type="spellEnd"/>
      <w:r>
        <w:t>,</w:t>
      </w:r>
      <w:r>
        <w:br/>
        <w:t xml:space="preserve">es hat </w:t>
      </w:r>
      <w:proofErr w:type="spellStart"/>
      <w:r>
        <w:t>ouch</w:t>
      </w:r>
      <w:proofErr w:type="spellEnd"/>
      <w:r>
        <w:t xml:space="preserve"> keinen </w:t>
      </w:r>
      <w:proofErr w:type="spellStart"/>
      <w:r>
        <w:t>grund</w:t>
      </w:r>
      <w:proofErr w:type="spellEnd"/>
      <w:r>
        <w:t>.</w:t>
      </w:r>
    </w:p>
    <w:p w14:paraId="42398DDD" w14:textId="77777777" w:rsidR="00E33FFD" w:rsidRDefault="00E33FFD" w:rsidP="00E33FFD">
      <w:pPr>
        <w:pStyle w:val="StandardWeb"/>
        <w:spacing w:before="0" w:beforeAutospacing="0" w:after="150" w:afterAutospacing="0"/>
      </w:pPr>
      <w:r>
        <w:t xml:space="preserve">By </w:t>
      </w:r>
      <w:proofErr w:type="spellStart"/>
      <w:r>
        <w:t>jnn</w:t>
      </w:r>
      <w:proofErr w:type="spellEnd"/>
      <w:r>
        <w:t xml:space="preserve"> </w:t>
      </w:r>
      <w:proofErr w:type="spellStart"/>
      <w:r>
        <w:t>mocht</w:t>
      </w:r>
      <w:proofErr w:type="spellEnd"/>
      <w:r>
        <w:t xml:space="preserve"> ich </w:t>
      </w:r>
      <w:proofErr w:type="spellStart"/>
      <w:r>
        <w:t>nit</w:t>
      </w:r>
      <w:proofErr w:type="spellEnd"/>
      <w:r>
        <w:t xml:space="preserve"> </w:t>
      </w:r>
      <w:proofErr w:type="spellStart"/>
      <w:r>
        <w:t>blyben</w:t>
      </w:r>
      <w:proofErr w:type="spellEnd"/>
      <w:r>
        <w:t>,</w:t>
      </w:r>
      <w:r>
        <w:br/>
        <w:t xml:space="preserve">wo ich mich </w:t>
      </w:r>
      <w:proofErr w:type="spellStart"/>
      <w:r>
        <w:t>sunst</w:t>
      </w:r>
      <w:proofErr w:type="spellEnd"/>
      <w:r>
        <w:t xml:space="preserve"> hin </w:t>
      </w:r>
      <w:proofErr w:type="spellStart"/>
      <w:r>
        <w:t>lend</w:t>
      </w:r>
      <w:proofErr w:type="spellEnd"/>
      <w:r>
        <w:t>,</w:t>
      </w:r>
      <w:r>
        <w:br/>
      </w:r>
      <w:proofErr w:type="spellStart"/>
      <w:r>
        <w:t>Vnnd</w:t>
      </w:r>
      <w:proofErr w:type="spellEnd"/>
      <w:r>
        <w:t xml:space="preserve"> </w:t>
      </w:r>
      <w:proofErr w:type="spellStart"/>
      <w:r>
        <w:t>soltens</w:t>
      </w:r>
      <w:proofErr w:type="spellEnd"/>
      <w:r>
        <w:t xml:space="preserve"> mich </w:t>
      </w:r>
      <w:proofErr w:type="spellStart"/>
      <w:r>
        <w:t>vertryben</w:t>
      </w:r>
      <w:proofErr w:type="spellEnd"/>
      <w:r>
        <w:t>,</w:t>
      </w:r>
      <w:r>
        <w:br/>
        <w:t xml:space="preserve">mit </w:t>
      </w:r>
      <w:proofErr w:type="spellStart"/>
      <w:r>
        <w:t>vnschuld</w:t>
      </w:r>
      <w:proofErr w:type="spellEnd"/>
      <w:r>
        <w:t xml:space="preserve"> </w:t>
      </w:r>
      <w:proofErr w:type="spellStart"/>
      <w:r>
        <w:t>wäsch</w:t>
      </w:r>
      <w:proofErr w:type="spellEnd"/>
      <w:r>
        <w:t xml:space="preserve"> ich </w:t>
      </w:r>
      <w:proofErr w:type="spellStart"/>
      <w:r>
        <w:t>dhend</w:t>
      </w:r>
      <w:proofErr w:type="spellEnd"/>
      <w:r>
        <w:t>.</w:t>
      </w:r>
      <w:r>
        <w:br/>
      </w:r>
      <w:proofErr w:type="spellStart"/>
      <w:r>
        <w:t>Vmb</w:t>
      </w:r>
      <w:proofErr w:type="spellEnd"/>
      <w:r>
        <w:t xml:space="preserve"> </w:t>
      </w:r>
      <w:proofErr w:type="spellStart"/>
      <w:r>
        <w:t>dinen</w:t>
      </w:r>
      <w:proofErr w:type="spellEnd"/>
      <w:r>
        <w:t xml:space="preserve"> </w:t>
      </w:r>
      <w:proofErr w:type="spellStart"/>
      <w:r>
        <w:t>altar</w:t>
      </w:r>
      <w:proofErr w:type="spellEnd"/>
      <w:r>
        <w:t>, Herre,</w:t>
      </w:r>
      <w:r>
        <w:br/>
      </w:r>
      <w:proofErr w:type="spellStart"/>
      <w:r>
        <w:t>ringswyß</w:t>
      </w:r>
      <w:proofErr w:type="spellEnd"/>
      <w:r>
        <w:t xml:space="preserve"> </w:t>
      </w:r>
      <w:proofErr w:type="spellStart"/>
      <w:r>
        <w:t>gon</w:t>
      </w:r>
      <w:proofErr w:type="spellEnd"/>
      <w:r>
        <w:t xml:space="preserve"> ich </w:t>
      </w:r>
      <w:proofErr w:type="spellStart"/>
      <w:r>
        <w:t>herumb</w:t>
      </w:r>
      <w:proofErr w:type="spellEnd"/>
      <w:r>
        <w:t>,</w:t>
      </w:r>
      <w:r>
        <w:br/>
        <w:t xml:space="preserve">Dem wird ich </w:t>
      </w:r>
      <w:proofErr w:type="spellStart"/>
      <w:r>
        <w:t>nit</w:t>
      </w:r>
      <w:proofErr w:type="spellEnd"/>
      <w:r>
        <w:t xml:space="preserve"> </w:t>
      </w:r>
      <w:proofErr w:type="spellStart"/>
      <w:r>
        <w:t>syn</w:t>
      </w:r>
      <w:proofErr w:type="spellEnd"/>
      <w:r>
        <w:t xml:space="preserve"> </w:t>
      </w:r>
      <w:proofErr w:type="spellStart"/>
      <w:r>
        <w:t>verre</w:t>
      </w:r>
      <w:proofErr w:type="spellEnd"/>
      <w:r>
        <w:t>,</w:t>
      </w:r>
      <w:r>
        <w:br/>
        <w:t xml:space="preserve">des </w:t>
      </w:r>
      <w:proofErr w:type="spellStart"/>
      <w:r>
        <w:t>crütz</w:t>
      </w:r>
      <w:proofErr w:type="spellEnd"/>
      <w:r>
        <w:t xml:space="preserve"> ich mich </w:t>
      </w:r>
      <w:proofErr w:type="spellStart"/>
      <w:r>
        <w:t>nit</w:t>
      </w:r>
      <w:proofErr w:type="spellEnd"/>
      <w:r>
        <w:t xml:space="preserve"> sperre,</w:t>
      </w:r>
      <w:r>
        <w:br/>
      </w:r>
      <w:proofErr w:type="spellStart"/>
      <w:r>
        <w:t>biß</w:t>
      </w:r>
      <w:proofErr w:type="spellEnd"/>
      <w:r>
        <w:t xml:space="preserve"> das ich zu dir </w:t>
      </w:r>
      <w:proofErr w:type="spellStart"/>
      <w:r>
        <w:t>kumb</w:t>
      </w:r>
      <w:proofErr w:type="spellEnd"/>
      <w:r>
        <w:t>.</w:t>
      </w:r>
    </w:p>
    <w:p w14:paraId="35042FDA" w14:textId="77777777" w:rsidR="00E33FFD" w:rsidRDefault="00E33FFD" w:rsidP="00E33FFD">
      <w:pPr>
        <w:pStyle w:val="StandardWeb"/>
        <w:spacing w:before="0" w:beforeAutospacing="0" w:after="150" w:afterAutospacing="0"/>
      </w:pPr>
      <w:r>
        <w:t xml:space="preserve">Da </w:t>
      </w:r>
      <w:proofErr w:type="spellStart"/>
      <w:r>
        <w:t>wil</w:t>
      </w:r>
      <w:proofErr w:type="spellEnd"/>
      <w:r>
        <w:t xml:space="preserve"> ich erst </w:t>
      </w:r>
      <w:proofErr w:type="spellStart"/>
      <w:r>
        <w:t>vernemen</w:t>
      </w:r>
      <w:proofErr w:type="spellEnd"/>
      <w:r>
        <w:br/>
      </w:r>
      <w:proofErr w:type="spellStart"/>
      <w:r>
        <w:t>dz</w:t>
      </w:r>
      <w:proofErr w:type="spellEnd"/>
      <w:r>
        <w:t xml:space="preserve"> </w:t>
      </w:r>
      <w:proofErr w:type="spellStart"/>
      <w:r>
        <w:t>danckbar</w:t>
      </w:r>
      <w:proofErr w:type="spellEnd"/>
      <w:r>
        <w:t xml:space="preserve"> </w:t>
      </w:r>
      <w:proofErr w:type="spellStart"/>
      <w:r>
        <w:t>lobgesang</w:t>
      </w:r>
      <w:proofErr w:type="spellEnd"/>
      <w:r>
        <w:t>,</w:t>
      </w:r>
      <w:r>
        <w:br/>
        <w:t xml:space="preserve">Des ich mich </w:t>
      </w:r>
      <w:proofErr w:type="spellStart"/>
      <w:r>
        <w:t>nit</w:t>
      </w:r>
      <w:proofErr w:type="spellEnd"/>
      <w:r>
        <w:t xml:space="preserve"> wird </w:t>
      </w:r>
      <w:proofErr w:type="spellStart"/>
      <w:r>
        <w:t>bschenem</w:t>
      </w:r>
      <w:proofErr w:type="spellEnd"/>
      <w:r>
        <w:br/>
        <w:t xml:space="preserve">zum end von </w:t>
      </w:r>
      <w:proofErr w:type="spellStart"/>
      <w:r>
        <w:t>anefang</w:t>
      </w:r>
      <w:proofErr w:type="spellEnd"/>
      <w:r>
        <w:t>,</w:t>
      </w:r>
      <w:r>
        <w:br/>
        <w:t xml:space="preserve">Ja selbst </w:t>
      </w:r>
      <w:proofErr w:type="spellStart"/>
      <w:r>
        <w:t>syn</w:t>
      </w:r>
      <w:proofErr w:type="spellEnd"/>
      <w:r>
        <w:t xml:space="preserve"> ein </w:t>
      </w:r>
      <w:proofErr w:type="spellStart"/>
      <w:r>
        <w:t>verkünder</w:t>
      </w:r>
      <w:proofErr w:type="spellEnd"/>
      <w:r>
        <w:br/>
        <w:t xml:space="preserve">der </w:t>
      </w:r>
      <w:proofErr w:type="spellStart"/>
      <w:r>
        <w:t>hochberümpten</w:t>
      </w:r>
      <w:proofErr w:type="spellEnd"/>
      <w:r>
        <w:t xml:space="preserve"> that,</w:t>
      </w:r>
      <w:r>
        <w:br/>
      </w:r>
      <w:proofErr w:type="spellStart"/>
      <w:r>
        <w:t>Vnd</w:t>
      </w:r>
      <w:proofErr w:type="spellEnd"/>
      <w:r>
        <w:t xml:space="preserve"> aller </w:t>
      </w:r>
      <w:proofErr w:type="spellStart"/>
      <w:r>
        <w:t>diner</w:t>
      </w:r>
      <w:proofErr w:type="spellEnd"/>
      <w:r>
        <w:t xml:space="preserve"> wunder,</w:t>
      </w:r>
      <w:r>
        <w:br/>
        <w:t xml:space="preserve">die </w:t>
      </w:r>
      <w:proofErr w:type="spellStart"/>
      <w:r>
        <w:t>vns</w:t>
      </w:r>
      <w:proofErr w:type="spellEnd"/>
      <w:r>
        <w:t xml:space="preserve"> </w:t>
      </w:r>
      <w:proofErr w:type="spellStart"/>
      <w:r>
        <w:t>din</w:t>
      </w:r>
      <w:proofErr w:type="spellEnd"/>
      <w:r>
        <w:t xml:space="preserve"> Sun in </w:t>
      </w:r>
      <w:proofErr w:type="spellStart"/>
      <w:r>
        <w:t>sunder</w:t>
      </w:r>
      <w:proofErr w:type="spellEnd"/>
      <w:r>
        <w:t>,</w:t>
      </w:r>
      <w:r>
        <w:br/>
        <w:t xml:space="preserve">Christus, </w:t>
      </w:r>
      <w:proofErr w:type="spellStart"/>
      <w:r>
        <w:t>bewisen</w:t>
      </w:r>
      <w:proofErr w:type="spellEnd"/>
      <w:r>
        <w:t xml:space="preserve"> hat.</w:t>
      </w:r>
    </w:p>
    <w:p w14:paraId="7CAC8C7E" w14:textId="77777777" w:rsidR="00E33FFD" w:rsidRDefault="00E33FFD" w:rsidP="00E33FFD">
      <w:pPr>
        <w:pStyle w:val="StandardWeb"/>
        <w:spacing w:before="0" w:beforeAutospacing="0" w:after="150" w:afterAutospacing="0"/>
      </w:pPr>
      <w:r>
        <w:t xml:space="preserve">Din </w:t>
      </w:r>
      <w:proofErr w:type="spellStart"/>
      <w:r>
        <w:t>huß</w:t>
      </w:r>
      <w:proofErr w:type="spellEnd"/>
      <w:r>
        <w:t xml:space="preserve"> </w:t>
      </w:r>
      <w:proofErr w:type="spellStart"/>
      <w:r>
        <w:t>vnnd</w:t>
      </w:r>
      <w:proofErr w:type="spellEnd"/>
      <w:r>
        <w:t xml:space="preserve"> </w:t>
      </w:r>
      <w:proofErr w:type="spellStart"/>
      <w:r>
        <w:t>hofstatt</w:t>
      </w:r>
      <w:proofErr w:type="spellEnd"/>
      <w:r>
        <w:t xml:space="preserve"> schone,</w:t>
      </w:r>
      <w:r>
        <w:br/>
        <w:t xml:space="preserve">da ich </w:t>
      </w:r>
      <w:proofErr w:type="spellStart"/>
      <w:r>
        <w:t>din</w:t>
      </w:r>
      <w:proofErr w:type="spellEnd"/>
      <w:r>
        <w:t xml:space="preserve"> </w:t>
      </w:r>
      <w:proofErr w:type="spellStart"/>
      <w:r>
        <w:t>wonung</w:t>
      </w:r>
      <w:proofErr w:type="spellEnd"/>
      <w:r>
        <w:t xml:space="preserve"> </w:t>
      </w:r>
      <w:proofErr w:type="spellStart"/>
      <w:r>
        <w:t>hatt</w:t>
      </w:r>
      <w:proofErr w:type="spellEnd"/>
      <w:r>
        <w:t>,</w:t>
      </w:r>
      <w:r>
        <w:br/>
        <w:t xml:space="preserve">Din </w:t>
      </w:r>
      <w:proofErr w:type="spellStart"/>
      <w:r>
        <w:t>tabernackel</w:t>
      </w:r>
      <w:proofErr w:type="spellEnd"/>
      <w:r>
        <w:t xml:space="preserve"> frone,</w:t>
      </w:r>
      <w:r>
        <w:br/>
        <w:t xml:space="preserve">da man </w:t>
      </w:r>
      <w:proofErr w:type="spellStart"/>
      <w:r>
        <w:t>din</w:t>
      </w:r>
      <w:proofErr w:type="spellEnd"/>
      <w:r>
        <w:t xml:space="preserve"> </w:t>
      </w:r>
      <w:proofErr w:type="spellStart"/>
      <w:r>
        <w:t>Eer</w:t>
      </w:r>
      <w:proofErr w:type="spellEnd"/>
      <w:r>
        <w:t xml:space="preserve"> </w:t>
      </w:r>
      <w:proofErr w:type="spellStart"/>
      <w:r>
        <w:t>begat</w:t>
      </w:r>
      <w:proofErr w:type="spellEnd"/>
      <w:r>
        <w:t>,</w:t>
      </w:r>
      <w:r>
        <w:br/>
        <w:t xml:space="preserve">Die selbig </w:t>
      </w:r>
      <w:proofErr w:type="spellStart"/>
      <w:r>
        <w:t>stett</w:t>
      </w:r>
      <w:proofErr w:type="spellEnd"/>
      <w:r>
        <w:t xml:space="preserve"> </w:t>
      </w:r>
      <w:proofErr w:type="spellStart"/>
      <w:r>
        <w:t>vnnd</w:t>
      </w:r>
      <w:proofErr w:type="spellEnd"/>
      <w:r>
        <w:t xml:space="preserve"> orte</w:t>
      </w:r>
      <w:r>
        <w:br/>
        <w:t xml:space="preserve">lieb ich von </w:t>
      </w:r>
      <w:proofErr w:type="spellStart"/>
      <w:r>
        <w:t>hertzen</w:t>
      </w:r>
      <w:proofErr w:type="spellEnd"/>
      <w:r>
        <w:t xml:space="preserve"> </w:t>
      </w:r>
      <w:proofErr w:type="spellStart"/>
      <w:r>
        <w:t>grund</w:t>
      </w:r>
      <w:proofErr w:type="spellEnd"/>
      <w:r>
        <w:t>,</w:t>
      </w:r>
      <w:r>
        <w:br/>
      </w:r>
      <w:proofErr w:type="spellStart"/>
      <w:r>
        <w:t>Sy</w:t>
      </w:r>
      <w:proofErr w:type="spellEnd"/>
      <w:r>
        <w:t xml:space="preserve"> </w:t>
      </w:r>
      <w:proofErr w:type="spellStart"/>
      <w:r>
        <w:t>stond</w:t>
      </w:r>
      <w:proofErr w:type="spellEnd"/>
      <w:r>
        <w:t xml:space="preserve"> in </w:t>
      </w:r>
      <w:proofErr w:type="spellStart"/>
      <w:r>
        <w:t>dinem</w:t>
      </w:r>
      <w:proofErr w:type="spellEnd"/>
      <w:r>
        <w:t xml:space="preserve"> worte,</w:t>
      </w:r>
      <w:r>
        <w:br/>
      </w:r>
      <w:proofErr w:type="spellStart"/>
      <w:r>
        <w:t>biß</w:t>
      </w:r>
      <w:proofErr w:type="spellEnd"/>
      <w:r>
        <w:t xml:space="preserve"> ist allein min horte,</w:t>
      </w:r>
      <w:r>
        <w:br/>
        <w:t xml:space="preserve">wie es </w:t>
      </w:r>
      <w:proofErr w:type="spellStart"/>
      <w:r>
        <w:t>gadt</w:t>
      </w:r>
      <w:proofErr w:type="spellEnd"/>
      <w:r>
        <w:t xml:space="preserve"> </w:t>
      </w:r>
      <w:proofErr w:type="spellStart"/>
      <w:r>
        <w:t>vß</w:t>
      </w:r>
      <w:proofErr w:type="spellEnd"/>
      <w:r>
        <w:t xml:space="preserve"> </w:t>
      </w:r>
      <w:proofErr w:type="spellStart"/>
      <w:r>
        <w:t>dim</w:t>
      </w:r>
      <w:proofErr w:type="spellEnd"/>
      <w:r>
        <w:t xml:space="preserve"> </w:t>
      </w:r>
      <w:proofErr w:type="spellStart"/>
      <w:r>
        <w:t>mund</w:t>
      </w:r>
      <w:proofErr w:type="spellEnd"/>
      <w:r>
        <w:t>.</w:t>
      </w:r>
    </w:p>
    <w:p w14:paraId="0296B6DD" w14:textId="77777777" w:rsidR="00E33FFD" w:rsidRDefault="00E33FFD" w:rsidP="00E33FFD">
      <w:pPr>
        <w:pStyle w:val="StandardWeb"/>
        <w:spacing w:before="0" w:beforeAutospacing="0" w:after="150" w:afterAutospacing="0"/>
      </w:pPr>
      <w:proofErr w:type="spellStart"/>
      <w:r>
        <w:t>Darumb</w:t>
      </w:r>
      <w:proofErr w:type="spellEnd"/>
      <w:r>
        <w:t xml:space="preserve"> </w:t>
      </w:r>
      <w:proofErr w:type="spellStart"/>
      <w:r>
        <w:t>welst</w:t>
      </w:r>
      <w:proofErr w:type="spellEnd"/>
      <w:r>
        <w:t xml:space="preserve"> </w:t>
      </w:r>
      <w:proofErr w:type="spellStart"/>
      <w:r>
        <w:t>nit</w:t>
      </w:r>
      <w:proofErr w:type="spellEnd"/>
      <w:r>
        <w:t xml:space="preserve"> </w:t>
      </w:r>
      <w:proofErr w:type="spellStart"/>
      <w:r>
        <w:t>vfheben</w:t>
      </w:r>
      <w:proofErr w:type="spellEnd"/>
      <w:r>
        <w:br/>
      </w:r>
      <w:proofErr w:type="spellStart"/>
      <w:r>
        <w:t>vnd</w:t>
      </w:r>
      <w:proofErr w:type="spellEnd"/>
      <w:r>
        <w:t xml:space="preserve"> lassen </w:t>
      </w:r>
      <w:proofErr w:type="spellStart"/>
      <w:r>
        <w:t>durhin</w:t>
      </w:r>
      <w:proofErr w:type="spellEnd"/>
      <w:r>
        <w:t xml:space="preserve"> </w:t>
      </w:r>
      <w:proofErr w:type="spellStart"/>
      <w:r>
        <w:t>gon</w:t>
      </w:r>
      <w:proofErr w:type="spellEnd"/>
      <w:r>
        <w:br/>
        <w:t xml:space="preserve">Min </w:t>
      </w:r>
      <w:proofErr w:type="spellStart"/>
      <w:r>
        <w:t>seel</w:t>
      </w:r>
      <w:proofErr w:type="spellEnd"/>
      <w:r>
        <w:t xml:space="preserve">, </w:t>
      </w:r>
      <w:proofErr w:type="spellStart"/>
      <w:r>
        <w:t>ouch</w:t>
      </w:r>
      <w:proofErr w:type="spellEnd"/>
      <w:r>
        <w:t xml:space="preserve"> </w:t>
      </w:r>
      <w:proofErr w:type="spellStart"/>
      <w:r>
        <w:t>lyb</w:t>
      </w:r>
      <w:proofErr w:type="spellEnd"/>
      <w:r>
        <w:t xml:space="preserve"> </w:t>
      </w:r>
      <w:proofErr w:type="spellStart"/>
      <w:r>
        <w:t>vnnd</w:t>
      </w:r>
      <w:proofErr w:type="spellEnd"/>
      <w:r>
        <w:t xml:space="preserve"> </w:t>
      </w:r>
      <w:proofErr w:type="spellStart"/>
      <w:r>
        <w:t>läben</w:t>
      </w:r>
      <w:proofErr w:type="spellEnd"/>
      <w:r>
        <w:br/>
        <w:t xml:space="preserve">das es der </w:t>
      </w:r>
      <w:proofErr w:type="spellStart"/>
      <w:r>
        <w:t>sünder</w:t>
      </w:r>
      <w:proofErr w:type="spellEnd"/>
      <w:r>
        <w:t xml:space="preserve"> </w:t>
      </w:r>
      <w:proofErr w:type="spellStart"/>
      <w:r>
        <w:t>lon</w:t>
      </w:r>
      <w:proofErr w:type="spellEnd"/>
      <w:r>
        <w:br/>
      </w:r>
      <w:proofErr w:type="spellStart"/>
      <w:r>
        <w:t>Empfach</w:t>
      </w:r>
      <w:proofErr w:type="spellEnd"/>
      <w:r>
        <w:t xml:space="preserve"> mit </w:t>
      </w:r>
      <w:proofErr w:type="spellStart"/>
      <w:r>
        <w:t>sampt</w:t>
      </w:r>
      <w:proofErr w:type="spellEnd"/>
      <w:r>
        <w:t xml:space="preserve"> den </w:t>
      </w:r>
      <w:proofErr w:type="spellStart"/>
      <w:r>
        <w:t>hunden</w:t>
      </w:r>
      <w:proofErr w:type="spellEnd"/>
      <w:r>
        <w:br/>
        <w:t xml:space="preserve">der blutdurstigen </w:t>
      </w:r>
      <w:proofErr w:type="spellStart"/>
      <w:r>
        <w:t>rott</w:t>
      </w:r>
      <w:proofErr w:type="spellEnd"/>
      <w:r>
        <w:t>,</w:t>
      </w:r>
      <w:r>
        <w:br/>
        <w:t xml:space="preserve">Din </w:t>
      </w:r>
      <w:proofErr w:type="spellStart"/>
      <w:r>
        <w:t>marter</w:t>
      </w:r>
      <w:proofErr w:type="spellEnd"/>
      <w:r>
        <w:t xml:space="preserve"> </w:t>
      </w:r>
      <w:proofErr w:type="spellStart"/>
      <w:r>
        <w:t>vnnd</w:t>
      </w:r>
      <w:proofErr w:type="spellEnd"/>
      <w:r>
        <w:t xml:space="preserve"> </w:t>
      </w:r>
      <w:proofErr w:type="spellStart"/>
      <w:r>
        <w:t>din</w:t>
      </w:r>
      <w:proofErr w:type="spellEnd"/>
      <w:r>
        <w:t xml:space="preserve"> wunden,</w:t>
      </w:r>
      <w:r>
        <w:br/>
      </w:r>
      <w:proofErr w:type="spellStart"/>
      <w:r>
        <w:t>alls</w:t>
      </w:r>
      <w:proofErr w:type="spellEnd"/>
      <w:r>
        <w:t xml:space="preserve">, was an dir </w:t>
      </w:r>
      <w:proofErr w:type="spellStart"/>
      <w:r>
        <w:t>wirt</w:t>
      </w:r>
      <w:proofErr w:type="spellEnd"/>
      <w:r>
        <w:t xml:space="preserve"> funden,</w:t>
      </w:r>
      <w:r>
        <w:br/>
        <w:t xml:space="preserve">das </w:t>
      </w:r>
      <w:proofErr w:type="spellStart"/>
      <w:r>
        <w:t>lestern</w:t>
      </w:r>
      <w:proofErr w:type="spellEnd"/>
      <w:r>
        <w:t xml:space="preserve"> </w:t>
      </w:r>
      <w:proofErr w:type="spellStart"/>
      <w:r>
        <w:t>sy</w:t>
      </w:r>
      <w:proofErr w:type="spellEnd"/>
      <w:r>
        <w:t xml:space="preserve"> mit </w:t>
      </w:r>
      <w:proofErr w:type="spellStart"/>
      <w:r>
        <w:t>spott</w:t>
      </w:r>
      <w:proofErr w:type="spellEnd"/>
      <w:r>
        <w:t>.</w:t>
      </w:r>
    </w:p>
    <w:p w14:paraId="6AF1DDC7" w14:textId="77777777" w:rsidR="00E33FFD" w:rsidRDefault="00E33FFD" w:rsidP="00E33FFD">
      <w:pPr>
        <w:pStyle w:val="StandardWeb"/>
        <w:spacing w:before="0" w:beforeAutospacing="0" w:after="150" w:afterAutospacing="0"/>
      </w:pPr>
      <w:r>
        <w:t xml:space="preserve">Zu </w:t>
      </w:r>
      <w:proofErr w:type="spellStart"/>
      <w:r>
        <w:t>säld</w:t>
      </w:r>
      <w:proofErr w:type="spellEnd"/>
      <w:r>
        <w:t xml:space="preserve"> </w:t>
      </w:r>
      <w:proofErr w:type="spellStart"/>
      <w:r>
        <w:t>vnnd</w:t>
      </w:r>
      <w:proofErr w:type="spellEnd"/>
      <w:r>
        <w:t xml:space="preserve"> </w:t>
      </w:r>
      <w:proofErr w:type="spellStart"/>
      <w:r>
        <w:t>ouch</w:t>
      </w:r>
      <w:proofErr w:type="spellEnd"/>
      <w:r>
        <w:t xml:space="preserve"> </w:t>
      </w:r>
      <w:proofErr w:type="spellStart"/>
      <w:r>
        <w:t>dahinden</w:t>
      </w:r>
      <w:proofErr w:type="spellEnd"/>
      <w:r>
        <w:t>,</w:t>
      </w:r>
      <w:r>
        <w:br/>
      </w:r>
      <w:proofErr w:type="spellStart"/>
      <w:r>
        <w:t>imm</w:t>
      </w:r>
      <w:proofErr w:type="spellEnd"/>
      <w:r>
        <w:t xml:space="preserve"> </w:t>
      </w:r>
      <w:proofErr w:type="spellStart"/>
      <w:r>
        <w:t>wollust</w:t>
      </w:r>
      <w:proofErr w:type="spellEnd"/>
      <w:r>
        <w:t xml:space="preserve"> </w:t>
      </w:r>
      <w:proofErr w:type="spellStart"/>
      <w:r>
        <w:t>vnnd</w:t>
      </w:r>
      <w:proofErr w:type="spellEnd"/>
      <w:r>
        <w:t xml:space="preserve"> am </w:t>
      </w:r>
      <w:proofErr w:type="spellStart"/>
      <w:r>
        <w:t>stryt</w:t>
      </w:r>
      <w:proofErr w:type="spellEnd"/>
      <w:r>
        <w:t>,</w:t>
      </w:r>
      <w:r>
        <w:br/>
        <w:t xml:space="preserve">Mit </w:t>
      </w:r>
      <w:proofErr w:type="spellStart"/>
      <w:r>
        <w:t>fründen</w:t>
      </w:r>
      <w:proofErr w:type="spellEnd"/>
      <w:r>
        <w:t xml:space="preserve"> </w:t>
      </w:r>
      <w:proofErr w:type="spellStart"/>
      <w:r>
        <w:t>vnd</w:t>
      </w:r>
      <w:proofErr w:type="spellEnd"/>
      <w:r>
        <w:t xml:space="preserve"> mit </w:t>
      </w:r>
      <w:proofErr w:type="spellStart"/>
      <w:r>
        <w:t>synden</w:t>
      </w:r>
      <w:proofErr w:type="spellEnd"/>
      <w:r>
        <w:t>,</w:t>
      </w:r>
      <w:r>
        <w:br/>
        <w:t xml:space="preserve">es sey nach oder </w:t>
      </w:r>
      <w:proofErr w:type="spellStart"/>
      <w:r>
        <w:t>wyt</w:t>
      </w:r>
      <w:proofErr w:type="spellEnd"/>
      <w:r>
        <w:t>,</w:t>
      </w:r>
      <w:r>
        <w:br/>
        <w:t xml:space="preserve">Thut </w:t>
      </w:r>
      <w:proofErr w:type="spellStart"/>
      <w:r>
        <w:t>sy</w:t>
      </w:r>
      <w:proofErr w:type="spellEnd"/>
      <w:r>
        <w:t xml:space="preserve"> die blutsucht </w:t>
      </w:r>
      <w:proofErr w:type="spellStart"/>
      <w:r>
        <w:t>tryben</w:t>
      </w:r>
      <w:proofErr w:type="spellEnd"/>
      <w:r>
        <w:t>,</w:t>
      </w:r>
      <w:r>
        <w:br/>
        <w:t xml:space="preserve">die Herren </w:t>
      </w:r>
      <w:proofErr w:type="spellStart"/>
      <w:r>
        <w:t>vnd</w:t>
      </w:r>
      <w:proofErr w:type="spellEnd"/>
      <w:r>
        <w:t xml:space="preserve"> die </w:t>
      </w:r>
      <w:proofErr w:type="spellStart"/>
      <w:r>
        <w:t>knecht</w:t>
      </w:r>
      <w:proofErr w:type="spellEnd"/>
      <w:r>
        <w:t>,</w:t>
      </w:r>
      <w:r>
        <w:br/>
        <w:t xml:space="preserve">Vor </w:t>
      </w:r>
      <w:proofErr w:type="spellStart"/>
      <w:r>
        <w:t>jnn</w:t>
      </w:r>
      <w:proofErr w:type="spellEnd"/>
      <w:r>
        <w:t xml:space="preserve"> mag </w:t>
      </w:r>
      <w:proofErr w:type="spellStart"/>
      <w:r>
        <w:t>nieman</w:t>
      </w:r>
      <w:proofErr w:type="spellEnd"/>
      <w:r>
        <w:t xml:space="preserve"> </w:t>
      </w:r>
      <w:proofErr w:type="spellStart"/>
      <w:r>
        <w:t>blyben</w:t>
      </w:r>
      <w:proofErr w:type="spellEnd"/>
      <w:r>
        <w:t>,</w:t>
      </w:r>
      <w:r>
        <w:br/>
        <w:t xml:space="preserve">all die </w:t>
      </w:r>
      <w:proofErr w:type="spellStart"/>
      <w:r>
        <w:t>wend</w:t>
      </w:r>
      <w:proofErr w:type="spellEnd"/>
      <w:r>
        <w:t xml:space="preserve"> </w:t>
      </w:r>
      <w:proofErr w:type="spellStart"/>
      <w:r>
        <w:t>sy</w:t>
      </w:r>
      <w:proofErr w:type="spellEnd"/>
      <w:r>
        <w:t xml:space="preserve"> </w:t>
      </w:r>
      <w:proofErr w:type="spellStart"/>
      <w:r>
        <w:t>entlyben</w:t>
      </w:r>
      <w:proofErr w:type="spellEnd"/>
      <w:r>
        <w:t>,</w:t>
      </w:r>
      <w:r>
        <w:br/>
        <w:t xml:space="preserve">wär </w:t>
      </w:r>
      <w:proofErr w:type="spellStart"/>
      <w:r>
        <w:t>nit</w:t>
      </w:r>
      <w:proofErr w:type="spellEnd"/>
      <w:r>
        <w:t xml:space="preserve"> spricht: </w:t>
      </w:r>
      <w:proofErr w:type="spellStart"/>
      <w:r>
        <w:t>Ir</w:t>
      </w:r>
      <w:proofErr w:type="spellEnd"/>
      <w:r>
        <w:t xml:space="preserve"> habt recht.</w:t>
      </w:r>
    </w:p>
    <w:p w14:paraId="5BD5FC8D" w14:textId="77777777" w:rsidR="00E33FFD" w:rsidRDefault="00E33FFD" w:rsidP="00E33FFD">
      <w:pPr>
        <w:pStyle w:val="StandardWeb"/>
        <w:spacing w:before="0" w:beforeAutospacing="0" w:after="150" w:afterAutospacing="0"/>
      </w:pPr>
      <w:r>
        <w:t xml:space="preserve">Kein </w:t>
      </w:r>
      <w:proofErr w:type="spellStart"/>
      <w:r>
        <w:t>mißthat</w:t>
      </w:r>
      <w:proofErr w:type="spellEnd"/>
      <w:r>
        <w:t xml:space="preserve"> </w:t>
      </w:r>
      <w:proofErr w:type="spellStart"/>
      <w:r>
        <w:t>jren</w:t>
      </w:r>
      <w:proofErr w:type="spellEnd"/>
      <w:r>
        <w:t xml:space="preserve"> </w:t>
      </w:r>
      <w:proofErr w:type="spellStart"/>
      <w:r>
        <w:t>henden</w:t>
      </w:r>
      <w:proofErr w:type="spellEnd"/>
      <w:r>
        <w:br/>
        <w:t xml:space="preserve">ist </w:t>
      </w:r>
      <w:proofErr w:type="spellStart"/>
      <w:r>
        <w:t>zegroß</w:t>
      </w:r>
      <w:proofErr w:type="spellEnd"/>
      <w:r>
        <w:t xml:space="preserve"> noch </w:t>
      </w:r>
      <w:proofErr w:type="spellStart"/>
      <w:r>
        <w:t>zeschwär</w:t>
      </w:r>
      <w:proofErr w:type="spellEnd"/>
      <w:r>
        <w:t>,</w:t>
      </w:r>
      <w:r>
        <w:br/>
        <w:t xml:space="preserve">Das </w:t>
      </w:r>
      <w:proofErr w:type="spellStart"/>
      <w:r>
        <w:t>gält</w:t>
      </w:r>
      <w:proofErr w:type="spellEnd"/>
      <w:r>
        <w:t xml:space="preserve"> mag </w:t>
      </w:r>
      <w:proofErr w:type="spellStart"/>
      <w:r>
        <w:t>sy</w:t>
      </w:r>
      <w:proofErr w:type="spellEnd"/>
      <w:r>
        <w:t xml:space="preserve"> verblenden,</w:t>
      </w:r>
      <w:r>
        <w:br/>
        <w:t xml:space="preserve">als ob es </w:t>
      </w:r>
      <w:proofErr w:type="spellStart"/>
      <w:r>
        <w:t>wolthon</w:t>
      </w:r>
      <w:proofErr w:type="spellEnd"/>
      <w:r>
        <w:t xml:space="preserve"> wär,</w:t>
      </w:r>
      <w:r>
        <w:br/>
        <w:t>Sich lassen zu bestechen</w:t>
      </w:r>
      <w:r>
        <w:br/>
        <w:t xml:space="preserve">ist </w:t>
      </w:r>
      <w:proofErr w:type="spellStart"/>
      <w:r>
        <w:t>vol</w:t>
      </w:r>
      <w:proofErr w:type="spellEnd"/>
      <w:r>
        <w:t xml:space="preserve"> </w:t>
      </w:r>
      <w:proofErr w:type="spellStart"/>
      <w:r>
        <w:t>jr</w:t>
      </w:r>
      <w:proofErr w:type="spellEnd"/>
      <w:r>
        <w:t xml:space="preserve"> </w:t>
      </w:r>
      <w:proofErr w:type="spellStart"/>
      <w:r>
        <w:t>grechte</w:t>
      </w:r>
      <w:proofErr w:type="spellEnd"/>
      <w:r>
        <w:t xml:space="preserve"> </w:t>
      </w:r>
      <w:proofErr w:type="spellStart"/>
      <w:r>
        <w:t>hand</w:t>
      </w:r>
      <w:proofErr w:type="spellEnd"/>
      <w:r>
        <w:t>,</w:t>
      </w:r>
      <w:r>
        <w:br/>
      </w:r>
      <w:proofErr w:type="spellStart"/>
      <w:r>
        <w:t>Gricht</w:t>
      </w:r>
      <w:proofErr w:type="spellEnd"/>
      <w:r>
        <w:t xml:space="preserve">, recht, </w:t>
      </w:r>
      <w:proofErr w:type="spellStart"/>
      <w:r>
        <w:t>frid</w:t>
      </w:r>
      <w:proofErr w:type="spellEnd"/>
      <w:r>
        <w:t xml:space="preserve"> </w:t>
      </w:r>
      <w:proofErr w:type="spellStart"/>
      <w:r>
        <w:t>sy</w:t>
      </w:r>
      <w:proofErr w:type="spellEnd"/>
      <w:r>
        <w:t xml:space="preserve"> zerbrechen,</w:t>
      </w:r>
      <w:r>
        <w:br/>
        <w:t xml:space="preserve">mit </w:t>
      </w:r>
      <w:proofErr w:type="spellStart"/>
      <w:r>
        <w:t>heschen</w:t>
      </w:r>
      <w:proofErr w:type="spellEnd"/>
      <w:r>
        <w:t xml:space="preserve"> </w:t>
      </w:r>
      <w:proofErr w:type="spellStart"/>
      <w:r>
        <w:t>vnnd</w:t>
      </w:r>
      <w:proofErr w:type="spellEnd"/>
      <w:r>
        <w:t xml:space="preserve"> mit zechen</w:t>
      </w:r>
      <w:r>
        <w:br/>
      </w:r>
      <w:proofErr w:type="spellStart"/>
      <w:r>
        <w:t>regierends</w:t>
      </w:r>
      <w:proofErr w:type="spellEnd"/>
      <w:r>
        <w:t xml:space="preserve"> </w:t>
      </w:r>
      <w:proofErr w:type="spellStart"/>
      <w:r>
        <w:t>lüt</w:t>
      </w:r>
      <w:proofErr w:type="spellEnd"/>
      <w:r>
        <w:t xml:space="preserve"> </w:t>
      </w:r>
      <w:proofErr w:type="spellStart"/>
      <w:r>
        <w:t>vnd</w:t>
      </w:r>
      <w:proofErr w:type="spellEnd"/>
      <w:r>
        <w:t xml:space="preserve"> </w:t>
      </w:r>
      <w:proofErr w:type="spellStart"/>
      <w:r>
        <w:t>land</w:t>
      </w:r>
      <w:proofErr w:type="spellEnd"/>
      <w:r>
        <w:t>.</w:t>
      </w:r>
    </w:p>
    <w:p w14:paraId="3B46954C" w14:textId="77777777" w:rsidR="00E33FFD" w:rsidRDefault="00E33FFD" w:rsidP="00E33FFD">
      <w:pPr>
        <w:pStyle w:val="StandardWeb"/>
        <w:spacing w:before="0" w:beforeAutospacing="0" w:after="150" w:afterAutospacing="0"/>
      </w:pPr>
      <w:r>
        <w:t xml:space="preserve">Wie </w:t>
      </w:r>
      <w:proofErr w:type="spellStart"/>
      <w:r>
        <w:t>sol</w:t>
      </w:r>
      <w:proofErr w:type="spellEnd"/>
      <w:r>
        <w:t xml:space="preserve"> dann ich mich </w:t>
      </w:r>
      <w:proofErr w:type="spellStart"/>
      <w:r>
        <w:t>schlöuffen</w:t>
      </w:r>
      <w:proofErr w:type="spellEnd"/>
      <w:r>
        <w:br/>
      </w:r>
      <w:proofErr w:type="spellStart"/>
      <w:r>
        <w:t>vß</w:t>
      </w:r>
      <w:proofErr w:type="spellEnd"/>
      <w:r>
        <w:t xml:space="preserve"> </w:t>
      </w:r>
      <w:proofErr w:type="spellStart"/>
      <w:r>
        <w:t>sölchem</w:t>
      </w:r>
      <w:proofErr w:type="spellEnd"/>
      <w:r>
        <w:t xml:space="preserve"> </w:t>
      </w:r>
      <w:proofErr w:type="spellStart"/>
      <w:r>
        <w:t>boch</w:t>
      </w:r>
      <w:proofErr w:type="spellEnd"/>
      <w:r>
        <w:t xml:space="preserve"> </w:t>
      </w:r>
      <w:proofErr w:type="spellStart"/>
      <w:r>
        <w:t>vnnd</w:t>
      </w:r>
      <w:proofErr w:type="spellEnd"/>
      <w:r>
        <w:t xml:space="preserve"> zwang</w:t>
      </w:r>
      <w:r>
        <w:br/>
        <w:t xml:space="preserve">In </w:t>
      </w:r>
      <w:proofErr w:type="spellStart"/>
      <w:r>
        <w:t>disen</w:t>
      </w:r>
      <w:proofErr w:type="spellEnd"/>
      <w:r>
        <w:t xml:space="preserve"> </w:t>
      </w:r>
      <w:proofErr w:type="spellStart"/>
      <w:r>
        <w:t>gschwinden</w:t>
      </w:r>
      <w:proofErr w:type="spellEnd"/>
      <w:r>
        <w:t xml:space="preserve"> </w:t>
      </w:r>
      <w:proofErr w:type="spellStart"/>
      <w:r>
        <w:t>löuffen</w:t>
      </w:r>
      <w:proofErr w:type="spellEnd"/>
      <w:r>
        <w:t>?</w:t>
      </w:r>
      <w:r>
        <w:br/>
        <w:t xml:space="preserve">es </w:t>
      </w:r>
      <w:proofErr w:type="spellStart"/>
      <w:r>
        <w:t>wil</w:t>
      </w:r>
      <w:proofErr w:type="spellEnd"/>
      <w:r>
        <w:t xml:space="preserve"> mir doch sin </w:t>
      </w:r>
      <w:proofErr w:type="spellStart"/>
      <w:r>
        <w:t>zlang</w:t>
      </w:r>
      <w:proofErr w:type="spellEnd"/>
      <w:r>
        <w:t>!</w:t>
      </w:r>
      <w:r>
        <w:br/>
        <w:t xml:space="preserve">Din </w:t>
      </w:r>
      <w:proofErr w:type="spellStart"/>
      <w:r>
        <w:t>gnad</w:t>
      </w:r>
      <w:proofErr w:type="spellEnd"/>
      <w:r>
        <w:t>, Herr, laß ich walten,</w:t>
      </w:r>
      <w:r>
        <w:br/>
        <w:t xml:space="preserve">dann ich fort wie </w:t>
      </w:r>
      <w:proofErr w:type="spellStart"/>
      <w:r>
        <w:t>bißhar</w:t>
      </w:r>
      <w:proofErr w:type="spellEnd"/>
      <w:r>
        <w:br/>
        <w:t xml:space="preserve">On </w:t>
      </w:r>
      <w:proofErr w:type="spellStart"/>
      <w:r>
        <w:t>arglist</w:t>
      </w:r>
      <w:proofErr w:type="spellEnd"/>
      <w:r>
        <w:t xml:space="preserve"> </w:t>
      </w:r>
      <w:proofErr w:type="spellStart"/>
      <w:r>
        <w:t>vnd</w:t>
      </w:r>
      <w:proofErr w:type="spellEnd"/>
      <w:r>
        <w:t xml:space="preserve"> haar spalten,</w:t>
      </w:r>
      <w:r>
        <w:br/>
        <w:t xml:space="preserve">das ich mich </w:t>
      </w:r>
      <w:proofErr w:type="spellStart"/>
      <w:r>
        <w:t>din</w:t>
      </w:r>
      <w:proofErr w:type="spellEnd"/>
      <w:r>
        <w:t xml:space="preserve"> mög halten,</w:t>
      </w:r>
      <w:r>
        <w:br/>
        <w:t xml:space="preserve">in </w:t>
      </w:r>
      <w:proofErr w:type="spellStart"/>
      <w:r>
        <w:t>einfalt</w:t>
      </w:r>
      <w:proofErr w:type="spellEnd"/>
      <w:r>
        <w:t xml:space="preserve"> </w:t>
      </w:r>
      <w:proofErr w:type="spellStart"/>
      <w:r>
        <w:t>ynher</w:t>
      </w:r>
      <w:proofErr w:type="spellEnd"/>
      <w:r>
        <w:t xml:space="preserve"> </w:t>
      </w:r>
      <w:proofErr w:type="spellStart"/>
      <w:r>
        <w:t>far</w:t>
      </w:r>
      <w:proofErr w:type="spellEnd"/>
      <w:r>
        <w:t>.</w:t>
      </w:r>
    </w:p>
    <w:p w14:paraId="1DDA69EA" w14:textId="77777777" w:rsidR="00E33FFD" w:rsidRDefault="00E33FFD" w:rsidP="00E33FFD">
      <w:pPr>
        <w:pStyle w:val="StandardWeb"/>
        <w:spacing w:before="0" w:beforeAutospacing="0" w:after="150" w:afterAutospacing="0"/>
      </w:pPr>
      <w:r>
        <w:t xml:space="preserve">Min fuß soll </w:t>
      </w:r>
      <w:proofErr w:type="spellStart"/>
      <w:r>
        <w:t>nit</w:t>
      </w:r>
      <w:proofErr w:type="spellEnd"/>
      <w:r>
        <w:t xml:space="preserve"> </w:t>
      </w:r>
      <w:proofErr w:type="spellStart"/>
      <w:r>
        <w:t>abwychen</w:t>
      </w:r>
      <w:proofErr w:type="spellEnd"/>
      <w:r>
        <w:t>,</w:t>
      </w:r>
      <w:r>
        <w:br/>
        <w:t xml:space="preserve">er </w:t>
      </w:r>
      <w:proofErr w:type="spellStart"/>
      <w:r>
        <w:t>stadt</w:t>
      </w:r>
      <w:proofErr w:type="spellEnd"/>
      <w:r>
        <w:t xml:space="preserve"> </w:t>
      </w:r>
      <w:proofErr w:type="spellStart"/>
      <w:r>
        <w:t>vff</w:t>
      </w:r>
      <w:proofErr w:type="spellEnd"/>
      <w:r>
        <w:t xml:space="preserve"> rechter </w:t>
      </w:r>
      <w:proofErr w:type="spellStart"/>
      <w:r>
        <w:t>ban</w:t>
      </w:r>
      <w:proofErr w:type="spellEnd"/>
      <w:r>
        <w:t>.</w:t>
      </w:r>
      <w:r>
        <w:br/>
        <w:t xml:space="preserve">Hochmut, </w:t>
      </w:r>
      <w:proofErr w:type="spellStart"/>
      <w:r>
        <w:t>wituz</w:t>
      </w:r>
      <w:proofErr w:type="spellEnd"/>
      <w:r>
        <w:t xml:space="preserve"> </w:t>
      </w:r>
      <w:proofErr w:type="spellStart"/>
      <w:r>
        <w:t>vnd</w:t>
      </w:r>
      <w:proofErr w:type="spellEnd"/>
      <w:r>
        <w:t xml:space="preserve"> </w:t>
      </w:r>
      <w:proofErr w:type="spellStart"/>
      <w:r>
        <w:t>derglychen</w:t>
      </w:r>
      <w:proofErr w:type="spellEnd"/>
      <w:r>
        <w:br/>
        <w:t xml:space="preserve">macht </w:t>
      </w:r>
      <w:proofErr w:type="spellStart"/>
      <w:r>
        <w:t>irrthumb</w:t>
      </w:r>
      <w:proofErr w:type="spellEnd"/>
      <w:r>
        <w:t xml:space="preserve"> </w:t>
      </w:r>
      <w:proofErr w:type="spellStart"/>
      <w:r>
        <w:t>vnd</w:t>
      </w:r>
      <w:proofErr w:type="spellEnd"/>
      <w:r>
        <w:t xml:space="preserve"> bringt span:</w:t>
      </w:r>
      <w:r>
        <w:br/>
        <w:t xml:space="preserve">Des wird ich </w:t>
      </w:r>
      <w:proofErr w:type="spellStart"/>
      <w:r>
        <w:t>syn</w:t>
      </w:r>
      <w:proofErr w:type="spellEnd"/>
      <w:r>
        <w:t xml:space="preserve"> vertragen,</w:t>
      </w:r>
      <w:r>
        <w:br/>
        <w:t>so ich von dir allein</w:t>
      </w:r>
      <w:r>
        <w:br/>
        <w:t xml:space="preserve">Lob, </w:t>
      </w:r>
      <w:proofErr w:type="spellStart"/>
      <w:r>
        <w:t>EEr</w:t>
      </w:r>
      <w:proofErr w:type="spellEnd"/>
      <w:r>
        <w:t xml:space="preserve"> </w:t>
      </w:r>
      <w:proofErr w:type="spellStart"/>
      <w:r>
        <w:t>vnd</w:t>
      </w:r>
      <w:proofErr w:type="spellEnd"/>
      <w:r>
        <w:t xml:space="preserve"> </w:t>
      </w:r>
      <w:proofErr w:type="spellStart"/>
      <w:r>
        <w:t>pryß</w:t>
      </w:r>
      <w:proofErr w:type="spellEnd"/>
      <w:r>
        <w:t xml:space="preserve"> wird sagen</w:t>
      </w:r>
      <w:r>
        <w:br/>
        <w:t xml:space="preserve">on alle </w:t>
      </w:r>
      <w:proofErr w:type="spellStart"/>
      <w:r>
        <w:t>forcht</w:t>
      </w:r>
      <w:proofErr w:type="spellEnd"/>
      <w:r>
        <w:t xml:space="preserve"> </w:t>
      </w:r>
      <w:proofErr w:type="spellStart"/>
      <w:r>
        <w:t>vnd</w:t>
      </w:r>
      <w:proofErr w:type="spellEnd"/>
      <w:r>
        <w:t xml:space="preserve"> zagen</w:t>
      </w:r>
      <w:r>
        <w:br/>
      </w:r>
      <w:proofErr w:type="spellStart"/>
      <w:r>
        <w:t>imb</w:t>
      </w:r>
      <w:proofErr w:type="spellEnd"/>
      <w:r>
        <w:t xml:space="preserve"> </w:t>
      </w:r>
      <w:proofErr w:type="spellStart"/>
      <w:r>
        <w:t>raat</w:t>
      </w:r>
      <w:proofErr w:type="spellEnd"/>
      <w:r>
        <w:t xml:space="preserve"> </w:t>
      </w:r>
      <w:proofErr w:type="spellStart"/>
      <w:r>
        <w:t>vnd</w:t>
      </w:r>
      <w:proofErr w:type="spellEnd"/>
      <w:r>
        <w:t xml:space="preserve"> </w:t>
      </w:r>
      <w:proofErr w:type="spellStart"/>
      <w:r>
        <w:t>gantzer</w:t>
      </w:r>
      <w:proofErr w:type="spellEnd"/>
      <w:r>
        <w:t xml:space="preserve"> </w:t>
      </w:r>
      <w:proofErr w:type="spellStart"/>
      <w:r>
        <w:t>gmein</w:t>
      </w:r>
      <w:proofErr w:type="spellEnd"/>
      <w:r>
        <w:t>.</w:t>
      </w:r>
    </w:p>
    <w:p w14:paraId="3A9FDADF" w14:textId="2922E06E" w:rsidR="00E33FFD" w:rsidRDefault="00E33FFD" w:rsidP="005A5E40">
      <w:pPr>
        <w:pStyle w:val="berschrift3"/>
        <w:rPr>
          <w:b/>
          <w:bCs/>
        </w:rPr>
      </w:pPr>
      <w:r w:rsidRPr="005A5E40">
        <w:t>Du hast uns Leib und Seel gespeist</w:t>
      </w:r>
    </w:p>
    <w:p w14:paraId="219C670B" w14:textId="77777777" w:rsidR="00E33FFD" w:rsidRDefault="00E33FFD" w:rsidP="00E33FFD">
      <w:pPr>
        <w:pStyle w:val="StandardWeb"/>
        <w:spacing w:before="0" w:beforeAutospacing="0" w:after="150" w:afterAutospacing="0"/>
      </w:pPr>
      <w:r>
        <w:t>Du hast uns Leib und Seel gespeist;</w:t>
      </w:r>
      <w:r>
        <w:br/>
        <w:t>nun gib uns, so zu leben</w:t>
      </w:r>
      <w:r>
        <w:br/>
        <w:t>daß unser Glaub und Lieb dich preist,</w:t>
      </w:r>
      <w:r>
        <w:br/>
        <w:t>die uns dein Gnad will geben;</w:t>
      </w:r>
      <w:r>
        <w:br/>
        <w:t xml:space="preserve">daß durch dein Treu die Sünd uns </w:t>
      </w:r>
      <w:proofErr w:type="spellStart"/>
      <w:r>
        <w:t>reu</w:t>
      </w:r>
      <w:proofErr w:type="spellEnd"/>
      <w:r>
        <w:t>,</w:t>
      </w:r>
      <w:r>
        <w:br/>
        <w:t>für die dein Sohn vergossen</w:t>
      </w:r>
      <w:r>
        <w:br/>
        <w:t>sein teures Blut, das uns zugut</w:t>
      </w:r>
      <w:r>
        <w:br/>
        <w:t>den Himmel hat erschlossen.</w:t>
      </w:r>
    </w:p>
    <w:p w14:paraId="71BAD964" w14:textId="77777777" w:rsidR="005A5E40" w:rsidRDefault="005A5E40" w:rsidP="005A5E40">
      <w:pPr>
        <w:pStyle w:val="berschrift3"/>
        <w:rPr>
          <w:b/>
          <w:bCs/>
        </w:rPr>
      </w:pPr>
      <w:r w:rsidRPr="005A5E40">
        <w:t xml:space="preserve">Ein Christlich </w:t>
      </w:r>
      <w:proofErr w:type="spellStart"/>
      <w:r w:rsidRPr="005A5E40">
        <w:t>gsang</w:t>
      </w:r>
      <w:proofErr w:type="spellEnd"/>
      <w:r w:rsidRPr="005A5E40">
        <w:t xml:space="preserve"> – Von der </w:t>
      </w:r>
      <w:proofErr w:type="spellStart"/>
      <w:r w:rsidRPr="005A5E40">
        <w:t>Beschnydung</w:t>
      </w:r>
      <w:proofErr w:type="spellEnd"/>
      <w:r w:rsidRPr="005A5E40">
        <w:t>.</w:t>
      </w:r>
    </w:p>
    <w:p w14:paraId="2832C5C5" w14:textId="77777777" w:rsidR="005A5E40" w:rsidRDefault="005A5E40" w:rsidP="005A5E40">
      <w:pPr>
        <w:pStyle w:val="StandardWeb"/>
        <w:spacing w:before="0" w:beforeAutospacing="0" w:after="150" w:afterAutospacing="0"/>
      </w:pPr>
      <w:r>
        <w:t xml:space="preserve">GOtt hat ein ewig </w:t>
      </w:r>
      <w:proofErr w:type="spellStart"/>
      <w:r>
        <w:t>pündtnuß</w:t>
      </w:r>
      <w:proofErr w:type="spellEnd"/>
      <w:r>
        <w:t xml:space="preserve"> </w:t>
      </w:r>
      <w:proofErr w:type="spellStart"/>
      <w:r>
        <w:t>gstellt</w:t>
      </w:r>
      <w:proofErr w:type="spellEnd"/>
      <w:r>
        <w:br/>
        <w:t>mit Abraham und allen,</w:t>
      </w:r>
      <w:r>
        <w:br/>
        <w:t xml:space="preserve">Die er </w:t>
      </w:r>
      <w:proofErr w:type="spellStart"/>
      <w:r>
        <w:t>jm</w:t>
      </w:r>
      <w:proofErr w:type="spellEnd"/>
      <w:r>
        <w:t xml:space="preserve"> selbst hat </w:t>
      </w:r>
      <w:proofErr w:type="spellStart"/>
      <w:r>
        <w:t>zuerzellt</w:t>
      </w:r>
      <w:proofErr w:type="spellEnd"/>
      <w:r>
        <w:br/>
        <w:t xml:space="preserve">nach </w:t>
      </w:r>
      <w:proofErr w:type="spellStart"/>
      <w:r>
        <w:t>sinem</w:t>
      </w:r>
      <w:proofErr w:type="spellEnd"/>
      <w:r>
        <w:t xml:space="preserve"> </w:t>
      </w:r>
      <w:proofErr w:type="spellStart"/>
      <w:r>
        <w:t>wolgefallen</w:t>
      </w:r>
      <w:proofErr w:type="spellEnd"/>
      <w:r>
        <w:t>.</w:t>
      </w:r>
    </w:p>
    <w:p w14:paraId="3ED9D488" w14:textId="77777777" w:rsidR="005A5E40" w:rsidRDefault="005A5E40" w:rsidP="005A5E40">
      <w:pPr>
        <w:pStyle w:val="StandardWeb"/>
        <w:spacing w:before="0" w:beforeAutospacing="0" w:after="150" w:afterAutospacing="0"/>
      </w:pPr>
      <w:r>
        <w:t xml:space="preserve">Die </w:t>
      </w:r>
      <w:proofErr w:type="spellStart"/>
      <w:r>
        <w:t>pündtnuß</w:t>
      </w:r>
      <w:proofErr w:type="spellEnd"/>
      <w:r>
        <w:t xml:space="preserve"> </w:t>
      </w:r>
      <w:proofErr w:type="spellStart"/>
      <w:r>
        <w:t>strackt</w:t>
      </w:r>
      <w:proofErr w:type="spellEnd"/>
      <w:r>
        <w:t xml:space="preserve"> sich in das </w:t>
      </w:r>
      <w:proofErr w:type="spellStart"/>
      <w:r>
        <w:t>fleisch</w:t>
      </w:r>
      <w:proofErr w:type="spellEnd"/>
      <w:r>
        <w:br/>
      </w:r>
      <w:proofErr w:type="spellStart"/>
      <w:r>
        <w:t>unnd</w:t>
      </w:r>
      <w:proofErr w:type="spellEnd"/>
      <w:r>
        <w:t xml:space="preserve"> </w:t>
      </w:r>
      <w:proofErr w:type="spellStart"/>
      <w:r>
        <w:t>solt</w:t>
      </w:r>
      <w:proofErr w:type="spellEnd"/>
      <w:r>
        <w:t xml:space="preserve"> doch on end </w:t>
      </w:r>
      <w:proofErr w:type="spellStart"/>
      <w:r>
        <w:t>blyben</w:t>
      </w:r>
      <w:proofErr w:type="spellEnd"/>
      <w:r>
        <w:t>,</w:t>
      </w:r>
      <w:r>
        <w:br/>
      </w:r>
      <w:proofErr w:type="spellStart"/>
      <w:r>
        <w:t>Darumb</w:t>
      </w:r>
      <w:proofErr w:type="spellEnd"/>
      <w:r>
        <w:t xml:space="preserve"> der </w:t>
      </w:r>
      <w:proofErr w:type="spellStart"/>
      <w:r>
        <w:t>gloub</w:t>
      </w:r>
      <w:proofErr w:type="spellEnd"/>
      <w:r>
        <w:t xml:space="preserve"> von Gott erheischt</w:t>
      </w:r>
      <w:r>
        <w:br/>
        <w:t xml:space="preserve">mit </w:t>
      </w:r>
      <w:proofErr w:type="spellStart"/>
      <w:r>
        <w:t>menschheit</w:t>
      </w:r>
      <w:proofErr w:type="spellEnd"/>
      <w:r>
        <w:t xml:space="preserve"> sich </w:t>
      </w:r>
      <w:proofErr w:type="spellStart"/>
      <w:r>
        <w:t>verlyben</w:t>
      </w:r>
      <w:proofErr w:type="spellEnd"/>
      <w:r>
        <w:t>.</w:t>
      </w:r>
    </w:p>
    <w:p w14:paraId="45BB4790" w14:textId="77777777" w:rsidR="005A5E40" w:rsidRDefault="005A5E40" w:rsidP="005A5E40">
      <w:pPr>
        <w:pStyle w:val="StandardWeb"/>
        <w:spacing w:before="0" w:beforeAutospacing="0" w:after="150" w:afterAutospacing="0"/>
      </w:pPr>
      <w:r>
        <w:t xml:space="preserve">An </w:t>
      </w:r>
      <w:proofErr w:type="spellStart"/>
      <w:r>
        <w:t>sinem</w:t>
      </w:r>
      <w:proofErr w:type="spellEnd"/>
      <w:r>
        <w:t xml:space="preserve"> </w:t>
      </w:r>
      <w:proofErr w:type="spellStart"/>
      <w:r>
        <w:t>lyb</w:t>
      </w:r>
      <w:proofErr w:type="spellEnd"/>
      <w:r>
        <w:t xml:space="preserve"> beschnitten ward</w:t>
      </w:r>
      <w:r>
        <w:br/>
        <w:t xml:space="preserve">der </w:t>
      </w:r>
      <w:proofErr w:type="spellStart"/>
      <w:r>
        <w:t>knab</w:t>
      </w:r>
      <w:proofErr w:type="spellEnd"/>
      <w:r>
        <w:t xml:space="preserve">, eins </w:t>
      </w:r>
      <w:proofErr w:type="spellStart"/>
      <w:r>
        <w:t>menschen</w:t>
      </w:r>
      <w:proofErr w:type="spellEnd"/>
      <w:r>
        <w:t xml:space="preserve"> </w:t>
      </w:r>
      <w:proofErr w:type="spellStart"/>
      <w:r>
        <w:t>kinde</w:t>
      </w:r>
      <w:proofErr w:type="spellEnd"/>
      <w:r>
        <w:t>,</w:t>
      </w:r>
      <w:r>
        <w:br/>
      </w:r>
      <w:proofErr w:type="spellStart"/>
      <w:r>
        <w:t>Uß</w:t>
      </w:r>
      <w:proofErr w:type="spellEnd"/>
      <w:r>
        <w:t xml:space="preserve"> </w:t>
      </w:r>
      <w:proofErr w:type="spellStart"/>
      <w:r>
        <w:t>sinem</w:t>
      </w:r>
      <w:proofErr w:type="spellEnd"/>
      <w:r>
        <w:t xml:space="preserve"> </w:t>
      </w:r>
      <w:proofErr w:type="spellStart"/>
      <w:r>
        <w:t>vatter</w:t>
      </w:r>
      <w:proofErr w:type="spellEnd"/>
      <w:r>
        <w:t xml:space="preserve">, Gott von </w:t>
      </w:r>
      <w:proofErr w:type="spellStart"/>
      <w:r>
        <w:t>art</w:t>
      </w:r>
      <w:proofErr w:type="spellEnd"/>
      <w:r>
        <w:t>,</w:t>
      </w:r>
      <w:r>
        <w:br/>
        <w:t>vereint mit uns geschwinde.</w:t>
      </w:r>
    </w:p>
    <w:p w14:paraId="3CB53734" w14:textId="77777777" w:rsidR="005A5E40" w:rsidRDefault="005A5E40" w:rsidP="005A5E40">
      <w:pPr>
        <w:pStyle w:val="StandardWeb"/>
        <w:spacing w:before="0" w:beforeAutospacing="0" w:after="150" w:afterAutospacing="0"/>
      </w:pPr>
      <w:r>
        <w:t xml:space="preserve">Als nun das </w:t>
      </w:r>
      <w:proofErr w:type="spellStart"/>
      <w:r>
        <w:t>kind</w:t>
      </w:r>
      <w:proofErr w:type="spellEnd"/>
      <w:r>
        <w:t xml:space="preserve"> beschnitten was,</w:t>
      </w:r>
      <w:r>
        <w:br/>
        <w:t xml:space="preserve">das </w:t>
      </w:r>
      <w:proofErr w:type="spellStart"/>
      <w:r>
        <w:t>fleisch</w:t>
      </w:r>
      <w:proofErr w:type="spellEnd"/>
      <w:r>
        <w:t xml:space="preserve"> müßt </w:t>
      </w:r>
      <w:proofErr w:type="spellStart"/>
      <w:r>
        <w:t>forther</w:t>
      </w:r>
      <w:proofErr w:type="spellEnd"/>
      <w:r>
        <w:t xml:space="preserve"> </w:t>
      </w:r>
      <w:proofErr w:type="spellStart"/>
      <w:r>
        <w:t>stärben</w:t>
      </w:r>
      <w:proofErr w:type="spellEnd"/>
      <w:r>
        <w:t>,</w:t>
      </w:r>
      <w:r>
        <w:br/>
      </w:r>
      <w:proofErr w:type="spellStart"/>
      <w:r>
        <w:t>Darumb</w:t>
      </w:r>
      <w:proofErr w:type="spellEnd"/>
      <w:r>
        <w:t xml:space="preserve"> ließ Christus </w:t>
      </w:r>
      <w:proofErr w:type="spellStart"/>
      <w:r>
        <w:t>töden</w:t>
      </w:r>
      <w:proofErr w:type="spellEnd"/>
      <w:r>
        <w:t xml:space="preserve"> das</w:t>
      </w:r>
      <w:r>
        <w:br/>
        <w:t xml:space="preserve">und doch </w:t>
      </w:r>
      <w:proofErr w:type="spellStart"/>
      <w:r>
        <w:t>nit</w:t>
      </w:r>
      <w:proofErr w:type="spellEnd"/>
      <w:r>
        <w:t xml:space="preserve"> </w:t>
      </w:r>
      <w:proofErr w:type="spellStart"/>
      <w:r>
        <w:t>gantz</w:t>
      </w:r>
      <w:proofErr w:type="spellEnd"/>
      <w:r>
        <w:t xml:space="preserve"> </w:t>
      </w:r>
      <w:proofErr w:type="spellStart"/>
      <w:r>
        <w:t>verdärben</w:t>
      </w:r>
      <w:proofErr w:type="spellEnd"/>
      <w:r>
        <w:t>.</w:t>
      </w:r>
    </w:p>
    <w:p w14:paraId="0F13A235" w14:textId="77777777" w:rsidR="005A5E40" w:rsidRDefault="005A5E40" w:rsidP="005A5E40">
      <w:pPr>
        <w:pStyle w:val="StandardWeb"/>
        <w:spacing w:before="0" w:beforeAutospacing="0" w:after="150" w:afterAutospacing="0"/>
      </w:pPr>
      <w:r>
        <w:t xml:space="preserve">Mit </w:t>
      </w:r>
      <w:proofErr w:type="spellStart"/>
      <w:r>
        <w:t>jm</w:t>
      </w:r>
      <w:proofErr w:type="spellEnd"/>
      <w:r>
        <w:t xml:space="preserve"> selbst hat er uferweckt</w:t>
      </w:r>
      <w:r>
        <w:br/>
        <w:t xml:space="preserve">das </w:t>
      </w:r>
      <w:proofErr w:type="spellStart"/>
      <w:r>
        <w:t>fleisch</w:t>
      </w:r>
      <w:proofErr w:type="spellEnd"/>
      <w:r>
        <w:t xml:space="preserve"> in </w:t>
      </w:r>
      <w:proofErr w:type="spellStart"/>
      <w:r>
        <w:t>ewigs</w:t>
      </w:r>
      <w:proofErr w:type="spellEnd"/>
      <w:r>
        <w:t xml:space="preserve"> </w:t>
      </w:r>
      <w:proofErr w:type="spellStart"/>
      <w:r>
        <w:t>läben</w:t>
      </w:r>
      <w:proofErr w:type="spellEnd"/>
      <w:r>
        <w:br/>
        <w:t xml:space="preserve">Und also </w:t>
      </w:r>
      <w:proofErr w:type="spellStart"/>
      <w:r>
        <w:t>sinen</w:t>
      </w:r>
      <w:proofErr w:type="spellEnd"/>
      <w:r>
        <w:t xml:space="preserve"> </w:t>
      </w:r>
      <w:proofErr w:type="spellStart"/>
      <w:r>
        <w:t>pundt</w:t>
      </w:r>
      <w:proofErr w:type="spellEnd"/>
      <w:r>
        <w:t xml:space="preserve"> erstreckt,</w:t>
      </w:r>
      <w:r>
        <w:br/>
        <w:t>sich uns für eigen geben.</w:t>
      </w:r>
    </w:p>
    <w:p w14:paraId="7F427656" w14:textId="77777777" w:rsidR="005A5E40" w:rsidRDefault="005A5E40" w:rsidP="005A5E40">
      <w:pPr>
        <w:pStyle w:val="StandardWeb"/>
        <w:spacing w:before="0" w:beforeAutospacing="0" w:after="150" w:afterAutospacing="0"/>
      </w:pPr>
      <w:r>
        <w:t xml:space="preserve">Das er </w:t>
      </w:r>
      <w:proofErr w:type="spellStart"/>
      <w:r>
        <w:t>yetz</w:t>
      </w:r>
      <w:proofErr w:type="spellEnd"/>
      <w:r>
        <w:t xml:space="preserve"> unser ist und </w:t>
      </w:r>
      <w:proofErr w:type="spellStart"/>
      <w:r>
        <w:t>blybt</w:t>
      </w:r>
      <w:proofErr w:type="spellEnd"/>
      <w:r>
        <w:br/>
        <w:t>und uns nichts mag zertrennen,</w:t>
      </w:r>
      <w:r>
        <w:br/>
        <w:t xml:space="preserve">Dann er </w:t>
      </w:r>
      <w:proofErr w:type="spellStart"/>
      <w:r>
        <w:t>jm</w:t>
      </w:r>
      <w:proofErr w:type="spellEnd"/>
      <w:r>
        <w:t xml:space="preserve"> selbst hat </w:t>
      </w:r>
      <w:proofErr w:type="spellStart"/>
      <w:r>
        <w:t>yngelybt</w:t>
      </w:r>
      <w:proofErr w:type="spellEnd"/>
      <w:r>
        <w:br/>
        <w:t xml:space="preserve">all, die Christum </w:t>
      </w:r>
      <w:proofErr w:type="spellStart"/>
      <w:r>
        <w:t>bekennnen</w:t>
      </w:r>
      <w:proofErr w:type="spellEnd"/>
      <w:r>
        <w:t>.</w:t>
      </w:r>
    </w:p>
    <w:p w14:paraId="33C2AC17" w14:textId="77777777" w:rsidR="005A5E40" w:rsidRDefault="005A5E40" w:rsidP="005A5E40">
      <w:pPr>
        <w:pStyle w:val="StandardWeb"/>
        <w:spacing w:before="0" w:beforeAutospacing="0" w:after="150" w:afterAutospacing="0"/>
      </w:pPr>
      <w:proofErr w:type="spellStart"/>
      <w:r>
        <w:t>Diß</w:t>
      </w:r>
      <w:proofErr w:type="spellEnd"/>
      <w:r>
        <w:t xml:space="preserve"> ist der </w:t>
      </w:r>
      <w:proofErr w:type="spellStart"/>
      <w:r>
        <w:t>pundt</w:t>
      </w:r>
      <w:proofErr w:type="spellEnd"/>
      <w:r>
        <w:t xml:space="preserve"> mit Abraham,</w:t>
      </w:r>
      <w:r>
        <w:br/>
        <w:t>den wir in Christo lernen:</w:t>
      </w:r>
      <w:r>
        <w:br/>
        <w:t xml:space="preserve">Sich hat </w:t>
      </w:r>
      <w:proofErr w:type="spellStart"/>
      <w:r>
        <w:t>gemert</w:t>
      </w:r>
      <w:proofErr w:type="spellEnd"/>
      <w:r>
        <w:t xml:space="preserve"> der edel stamm</w:t>
      </w:r>
      <w:r>
        <w:br/>
        <w:t xml:space="preserve">über die </w:t>
      </w:r>
      <w:proofErr w:type="spellStart"/>
      <w:r>
        <w:t>zal</w:t>
      </w:r>
      <w:proofErr w:type="spellEnd"/>
      <w:r>
        <w:t xml:space="preserve"> der </w:t>
      </w:r>
      <w:proofErr w:type="spellStart"/>
      <w:r>
        <w:t>sternen</w:t>
      </w:r>
      <w:proofErr w:type="spellEnd"/>
      <w:r>
        <w:t>.</w:t>
      </w:r>
    </w:p>
    <w:p w14:paraId="4809891C" w14:textId="775F173E" w:rsidR="00E33FFD" w:rsidRDefault="00E33FFD" w:rsidP="005A5E40">
      <w:pPr>
        <w:pStyle w:val="berschrift3"/>
        <w:rPr>
          <w:b/>
          <w:bCs/>
        </w:rPr>
      </w:pPr>
      <w:r w:rsidRPr="005A5E40">
        <w:t xml:space="preserve">Ein </w:t>
      </w:r>
      <w:proofErr w:type="spellStart"/>
      <w:r w:rsidRPr="005A5E40">
        <w:t>gsang</w:t>
      </w:r>
      <w:proofErr w:type="spellEnd"/>
      <w:r w:rsidRPr="005A5E40">
        <w:t xml:space="preserve"> </w:t>
      </w:r>
      <w:proofErr w:type="spellStart"/>
      <w:r w:rsidRPr="005A5E40">
        <w:t>bym</w:t>
      </w:r>
      <w:proofErr w:type="spellEnd"/>
      <w:r w:rsidRPr="005A5E40">
        <w:t xml:space="preserve"> </w:t>
      </w:r>
      <w:proofErr w:type="spellStart"/>
      <w:r w:rsidRPr="005A5E40">
        <w:t>Touff</w:t>
      </w:r>
      <w:proofErr w:type="spellEnd"/>
      <w:r w:rsidRPr="005A5E40">
        <w:t xml:space="preserve"> </w:t>
      </w:r>
      <w:proofErr w:type="spellStart"/>
      <w:r w:rsidRPr="005A5E40">
        <w:t>zesingen</w:t>
      </w:r>
      <w:proofErr w:type="spellEnd"/>
    </w:p>
    <w:p w14:paraId="30DDC313" w14:textId="77777777" w:rsidR="00E33FFD" w:rsidRDefault="00E33FFD" w:rsidP="00E33FFD">
      <w:pPr>
        <w:pStyle w:val="StandardWeb"/>
        <w:spacing w:before="0" w:beforeAutospacing="0" w:after="150" w:afterAutospacing="0"/>
      </w:pPr>
      <w:r>
        <w:t xml:space="preserve">HErr, schaff </w:t>
      </w:r>
      <w:proofErr w:type="spellStart"/>
      <w:r>
        <w:t>unns</w:t>
      </w:r>
      <w:proofErr w:type="spellEnd"/>
      <w:r>
        <w:t xml:space="preserve"> wie die kleinen </w:t>
      </w:r>
      <w:proofErr w:type="spellStart"/>
      <w:r>
        <w:t>kind</w:t>
      </w:r>
      <w:proofErr w:type="spellEnd"/>
      <w:r>
        <w:br/>
        <w:t xml:space="preserve">in </w:t>
      </w:r>
      <w:proofErr w:type="spellStart"/>
      <w:r>
        <w:t>unschuld</w:t>
      </w:r>
      <w:proofErr w:type="spellEnd"/>
      <w:r>
        <w:t xml:space="preserve"> </w:t>
      </w:r>
      <w:proofErr w:type="spellStart"/>
      <w:r>
        <w:t>nüw</w:t>
      </w:r>
      <w:proofErr w:type="spellEnd"/>
      <w:r>
        <w:t xml:space="preserve"> geboren,</w:t>
      </w:r>
      <w:r>
        <w:br/>
        <w:t xml:space="preserve">Als wir </w:t>
      </w:r>
      <w:proofErr w:type="spellStart"/>
      <w:r>
        <w:t>getoufft</w:t>
      </w:r>
      <w:proofErr w:type="spellEnd"/>
      <w:r>
        <w:t xml:space="preserve"> im </w:t>
      </w:r>
      <w:proofErr w:type="spellStart"/>
      <w:r>
        <w:t>wasser</w:t>
      </w:r>
      <w:proofErr w:type="spellEnd"/>
      <w:r>
        <w:t xml:space="preserve"> sind,</w:t>
      </w:r>
      <w:r>
        <w:br/>
        <w:t xml:space="preserve">zu </w:t>
      </w:r>
      <w:proofErr w:type="spellStart"/>
      <w:r>
        <w:t>dinem</w:t>
      </w:r>
      <w:proofErr w:type="spellEnd"/>
      <w:r>
        <w:t xml:space="preserve"> </w:t>
      </w:r>
      <w:proofErr w:type="spellStart"/>
      <w:r>
        <w:t>volck</w:t>
      </w:r>
      <w:proofErr w:type="spellEnd"/>
      <w:r>
        <w:t xml:space="preserve"> erkoren,</w:t>
      </w:r>
      <w:r>
        <w:br/>
        <w:t xml:space="preserve">Das demnach sich, </w:t>
      </w:r>
      <w:proofErr w:type="spellStart"/>
      <w:r>
        <w:t>herr</w:t>
      </w:r>
      <w:proofErr w:type="spellEnd"/>
      <w:r>
        <w:t xml:space="preserve"> Christ, an dich</w:t>
      </w:r>
      <w:r>
        <w:br/>
        <w:t xml:space="preserve">der </w:t>
      </w:r>
      <w:proofErr w:type="spellStart"/>
      <w:r>
        <w:t>sündtlich</w:t>
      </w:r>
      <w:proofErr w:type="spellEnd"/>
      <w:r>
        <w:t xml:space="preserve"> </w:t>
      </w:r>
      <w:proofErr w:type="spellStart"/>
      <w:r>
        <w:t>mensch</w:t>
      </w:r>
      <w:proofErr w:type="spellEnd"/>
      <w:r>
        <w:t xml:space="preserve"> ergebe,</w:t>
      </w:r>
      <w:r>
        <w:br/>
        <w:t xml:space="preserve">das er </w:t>
      </w:r>
      <w:proofErr w:type="spellStart"/>
      <w:r>
        <w:t>wol</w:t>
      </w:r>
      <w:proofErr w:type="spellEnd"/>
      <w:r>
        <w:t xml:space="preserve"> </w:t>
      </w:r>
      <w:proofErr w:type="spellStart"/>
      <w:r>
        <w:t>stärb</w:t>
      </w:r>
      <w:proofErr w:type="spellEnd"/>
      <w:r>
        <w:t xml:space="preserve"> und </w:t>
      </w:r>
      <w:proofErr w:type="spellStart"/>
      <w:r>
        <w:t>nit</w:t>
      </w:r>
      <w:proofErr w:type="spellEnd"/>
      <w:r>
        <w:t xml:space="preserve"> </w:t>
      </w:r>
      <w:proofErr w:type="spellStart"/>
      <w:r>
        <w:t>verdärb</w:t>
      </w:r>
      <w:proofErr w:type="spellEnd"/>
      <w:r>
        <w:t>,</w:t>
      </w:r>
      <w:r>
        <w:br/>
        <w:t xml:space="preserve">mit dir erstand und </w:t>
      </w:r>
      <w:proofErr w:type="spellStart"/>
      <w:r>
        <w:t>läbe</w:t>
      </w:r>
      <w:proofErr w:type="spellEnd"/>
      <w:r>
        <w:t>.</w:t>
      </w:r>
    </w:p>
    <w:p w14:paraId="37BBE8B1" w14:textId="77777777" w:rsidR="005A5E40" w:rsidRDefault="005A5E40" w:rsidP="005A5E40">
      <w:pPr>
        <w:pStyle w:val="berschrift3"/>
        <w:rPr>
          <w:b/>
          <w:bCs/>
        </w:rPr>
      </w:pPr>
      <w:r w:rsidRPr="005A5E40">
        <w:t xml:space="preserve">Ein </w:t>
      </w:r>
      <w:proofErr w:type="spellStart"/>
      <w:r w:rsidRPr="005A5E40">
        <w:t>gsang</w:t>
      </w:r>
      <w:proofErr w:type="spellEnd"/>
      <w:r w:rsidRPr="005A5E40">
        <w:t xml:space="preserve"> uff </w:t>
      </w:r>
      <w:proofErr w:type="spellStart"/>
      <w:r w:rsidRPr="005A5E40">
        <w:t>Ostren</w:t>
      </w:r>
      <w:proofErr w:type="spellEnd"/>
      <w:r w:rsidRPr="005A5E40">
        <w:t xml:space="preserve"> </w:t>
      </w:r>
      <w:proofErr w:type="spellStart"/>
      <w:r w:rsidRPr="005A5E40">
        <w:t>zesingen</w:t>
      </w:r>
      <w:proofErr w:type="spellEnd"/>
      <w:r w:rsidRPr="005A5E40">
        <w:t>.</w:t>
      </w:r>
    </w:p>
    <w:p w14:paraId="3EDA8E4A" w14:textId="77777777" w:rsidR="005A5E40" w:rsidRDefault="005A5E40" w:rsidP="005A5E40">
      <w:pPr>
        <w:pStyle w:val="StandardWeb"/>
        <w:spacing w:before="0" w:beforeAutospacing="0" w:after="150" w:afterAutospacing="0"/>
      </w:pPr>
      <w:r>
        <w:t xml:space="preserve">Christ ist erstanden von dem </w:t>
      </w:r>
      <w:proofErr w:type="spellStart"/>
      <w:r>
        <w:t>tod</w:t>
      </w:r>
      <w:proofErr w:type="spellEnd"/>
      <w:r>
        <w:t>,</w:t>
      </w:r>
      <w:r>
        <w:br/>
        <w:t xml:space="preserve">Erquickt </w:t>
      </w:r>
      <w:proofErr w:type="spellStart"/>
      <w:r>
        <w:t>uß</w:t>
      </w:r>
      <w:proofErr w:type="spellEnd"/>
      <w:r>
        <w:t xml:space="preserve"> aller angst und </w:t>
      </w:r>
      <w:proofErr w:type="spellStart"/>
      <w:r>
        <w:t>nodt</w:t>
      </w:r>
      <w:proofErr w:type="spellEnd"/>
      <w:r>
        <w:t>!</w:t>
      </w:r>
      <w:r>
        <w:br/>
        <w:t xml:space="preserve">Ein </w:t>
      </w:r>
      <w:proofErr w:type="spellStart"/>
      <w:r>
        <w:t>küng</w:t>
      </w:r>
      <w:proofErr w:type="spellEnd"/>
      <w:r>
        <w:t xml:space="preserve"> in allen lande,</w:t>
      </w:r>
      <w:r>
        <w:br/>
        <w:t xml:space="preserve">zerrissen sind all </w:t>
      </w:r>
      <w:proofErr w:type="spellStart"/>
      <w:r>
        <w:t>bande</w:t>
      </w:r>
      <w:proofErr w:type="spellEnd"/>
      <w:r>
        <w:t>,</w:t>
      </w:r>
      <w:r>
        <w:br/>
        <w:t xml:space="preserve">herrlich ist </w:t>
      </w:r>
      <w:proofErr w:type="spellStart"/>
      <w:r>
        <w:t>yetz</w:t>
      </w:r>
      <w:proofErr w:type="spellEnd"/>
      <w:r>
        <w:t xml:space="preserve"> sin </w:t>
      </w:r>
      <w:proofErr w:type="spellStart"/>
      <w:r>
        <w:t>schande</w:t>
      </w:r>
      <w:proofErr w:type="spellEnd"/>
      <w:r>
        <w:t>!</w:t>
      </w:r>
    </w:p>
    <w:p w14:paraId="61918B5E" w14:textId="77777777" w:rsidR="005A5E40" w:rsidRDefault="005A5E40" w:rsidP="005A5E40">
      <w:pPr>
        <w:pStyle w:val="StandardWeb"/>
        <w:spacing w:before="0" w:beforeAutospacing="0" w:after="150" w:afterAutospacing="0"/>
      </w:pPr>
      <w:r>
        <w:t xml:space="preserve">Im </w:t>
      </w:r>
      <w:proofErr w:type="spellStart"/>
      <w:r>
        <w:t>glouben</w:t>
      </w:r>
      <w:proofErr w:type="spellEnd"/>
      <w:r>
        <w:t xml:space="preserve"> laßt uns zu </w:t>
      </w:r>
      <w:proofErr w:type="spellStart"/>
      <w:r>
        <w:t>jm</w:t>
      </w:r>
      <w:proofErr w:type="spellEnd"/>
      <w:r>
        <w:t xml:space="preserve"> </w:t>
      </w:r>
      <w:proofErr w:type="spellStart"/>
      <w:r>
        <w:t>ogn</w:t>
      </w:r>
      <w:proofErr w:type="spellEnd"/>
      <w:r>
        <w:t>,</w:t>
      </w:r>
      <w:r>
        <w:br/>
        <w:t xml:space="preserve">Es ist </w:t>
      </w:r>
      <w:proofErr w:type="spellStart"/>
      <w:r>
        <w:t>fürwar</w:t>
      </w:r>
      <w:proofErr w:type="spellEnd"/>
      <w:r>
        <w:t xml:space="preserve"> kein falscher </w:t>
      </w:r>
      <w:proofErr w:type="spellStart"/>
      <w:r>
        <w:t>won</w:t>
      </w:r>
      <w:proofErr w:type="spellEnd"/>
      <w:r>
        <w:t>,</w:t>
      </w:r>
      <w:r>
        <w:br/>
        <w:t>Er tragt noch sine wunden,</w:t>
      </w:r>
      <w:r>
        <w:br/>
      </w:r>
      <w:proofErr w:type="spellStart"/>
      <w:r>
        <w:t>warhafft</w:t>
      </w:r>
      <w:proofErr w:type="spellEnd"/>
      <w:r>
        <w:t xml:space="preserve"> ist er erfunden</w:t>
      </w:r>
      <w:r>
        <w:br/>
        <w:t xml:space="preserve">und </w:t>
      </w:r>
      <w:proofErr w:type="spellStart"/>
      <w:r>
        <w:t>trüw</w:t>
      </w:r>
      <w:proofErr w:type="spellEnd"/>
      <w:r>
        <w:t xml:space="preserve"> an </w:t>
      </w:r>
      <w:proofErr w:type="spellStart"/>
      <w:r>
        <w:t>sinen</w:t>
      </w:r>
      <w:proofErr w:type="spellEnd"/>
      <w:r>
        <w:t xml:space="preserve"> </w:t>
      </w:r>
      <w:proofErr w:type="spellStart"/>
      <w:r>
        <w:t>frunden</w:t>
      </w:r>
      <w:proofErr w:type="spellEnd"/>
      <w:r>
        <w:t>.</w:t>
      </w:r>
    </w:p>
    <w:p w14:paraId="279C70DD" w14:textId="77777777" w:rsidR="005A5E40" w:rsidRDefault="005A5E40" w:rsidP="005A5E40">
      <w:pPr>
        <w:pStyle w:val="StandardWeb"/>
        <w:spacing w:before="0" w:beforeAutospacing="0" w:after="150" w:afterAutospacing="0"/>
      </w:pPr>
      <w:r>
        <w:t xml:space="preserve">Wo ist nun </w:t>
      </w:r>
      <w:proofErr w:type="spellStart"/>
      <w:r>
        <w:t>dergroß</w:t>
      </w:r>
      <w:proofErr w:type="spellEnd"/>
      <w:r>
        <w:t xml:space="preserve"> </w:t>
      </w:r>
      <w:proofErr w:type="spellStart"/>
      <w:r>
        <w:t>boch</w:t>
      </w:r>
      <w:proofErr w:type="spellEnd"/>
      <w:r>
        <w:t xml:space="preserve"> und zwang,</w:t>
      </w:r>
      <w:r>
        <w:br/>
        <w:t xml:space="preserve">Den der </w:t>
      </w:r>
      <w:proofErr w:type="spellStart"/>
      <w:r>
        <w:t>ungloub</w:t>
      </w:r>
      <w:proofErr w:type="spellEnd"/>
      <w:r>
        <w:t xml:space="preserve"> geübt hat lang?</w:t>
      </w:r>
      <w:r>
        <w:br/>
        <w:t xml:space="preserve">Christ was allein </w:t>
      </w:r>
      <w:proofErr w:type="spellStart"/>
      <w:r>
        <w:t>entschlaaffen</w:t>
      </w:r>
      <w:proofErr w:type="spellEnd"/>
      <w:r>
        <w:t>:</w:t>
      </w:r>
      <w:r>
        <w:br/>
        <w:t xml:space="preserve">mit </w:t>
      </w:r>
      <w:proofErr w:type="spellStart"/>
      <w:r>
        <w:t>sines</w:t>
      </w:r>
      <w:proofErr w:type="spellEnd"/>
      <w:r>
        <w:t xml:space="preserve"> </w:t>
      </w:r>
      <w:proofErr w:type="spellStart"/>
      <w:r>
        <w:t>wortes</w:t>
      </w:r>
      <w:proofErr w:type="spellEnd"/>
      <w:r>
        <w:t xml:space="preserve"> </w:t>
      </w:r>
      <w:proofErr w:type="spellStart"/>
      <w:r>
        <w:t>waaffen</w:t>
      </w:r>
      <w:proofErr w:type="spellEnd"/>
      <w:r>
        <w:br/>
      </w:r>
      <w:proofErr w:type="spellStart"/>
      <w:r>
        <w:t>wil</w:t>
      </w:r>
      <w:proofErr w:type="spellEnd"/>
      <w:r>
        <w:t xml:space="preserve"> er die </w:t>
      </w:r>
      <w:proofErr w:type="spellStart"/>
      <w:r>
        <w:t>wält</w:t>
      </w:r>
      <w:proofErr w:type="spellEnd"/>
      <w:r>
        <w:t xml:space="preserve"> </w:t>
      </w:r>
      <w:proofErr w:type="spellStart"/>
      <w:r>
        <w:t>yetz</w:t>
      </w:r>
      <w:proofErr w:type="spellEnd"/>
      <w:r>
        <w:t xml:space="preserve"> </w:t>
      </w:r>
      <w:proofErr w:type="spellStart"/>
      <w:r>
        <w:t>straaffen</w:t>
      </w:r>
      <w:proofErr w:type="spellEnd"/>
      <w:r>
        <w:t>.</w:t>
      </w:r>
    </w:p>
    <w:p w14:paraId="37A28E5A" w14:textId="77777777" w:rsidR="005A5E40" w:rsidRDefault="005A5E40" w:rsidP="005A5E40">
      <w:pPr>
        <w:pStyle w:val="StandardWeb"/>
        <w:spacing w:before="0" w:beforeAutospacing="0" w:after="150" w:afterAutospacing="0"/>
      </w:pPr>
      <w:r>
        <w:t xml:space="preserve">Biß </w:t>
      </w:r>
      <w:proofErr w:type="spellStart"/>
      <w:r>
        <w:t>wolgemut</w:t>
      </w:r>
      <w:proofErr w:type="spellEnd"/>
      <w:r>
        <w:t xml:space="preserve">, du kleine </w:t>
      </w:r>
      <w:proofErr w:type="spellStart"/>
      <w:r>
        <w:t>herd</w:t>
      </w:r>
      <w:proofErr w:type="spellEnd"/>
      <w:r>
        <w:t>,</w:t>
      </w:r>
      <w:r>
        <w:br/>
        <w:t xml:space="preserve">In </w:t>
      </w:r>
      <w:proofErr w:type="spellStart"/>
      <w:r>
        <w:t>diner</w:t>
      </w:r>
      <w:proofErr w:type="spellEnd"/>
      <w:r>
        <w:t xml:space="preserve"> </w:t>
      </w:r>
      <w:proofErr w:type="spellStart"/>
      <w:r>
        <w:t>trübtnuß</w:t>
      </w:r>
      <w:proofErr w:type="spellEnd"/>
      <w:r>
        <w:t xml:space="preserve"> hie uff </w:t>
      </w:r>
      <w:proofErr w:type="spellStart"/>
      <w:r>
        <w:t>erd</w:t>
      </w:r>
      <w:proofErr w:type="spellEnd"/>
      <w:r>
        <w:t>!</w:t>
      </w:r>
      <w:r>
        <w:br/>
        <w:t xml:space="preserve">Du wirst </w:t>
      </w:r>
      <w:proofErr w:type="spellStart"/>
      <w:r>
        <w:t>ouch</w:t>
      </w:r>
      <w:proofErr w:type="spellEnd"/>
      <w:r>
        <w:t xml:space="preserve"> überwinden,</w:t>
      </w:r>
      <w:r>
        <w:br/>
        <w:t xml:space="preserve">Gott halt ob </w:t>
      </w:r>
      <w:proofErr w:type="spellStart"/>
      <w:r>
        <w:t>sinen</w:t>
      </w:r>
      <w:proofErr w:type="spellEnd"/>
      <w:r>
        <w:t xml:space="preserve"> </w:t>
      </w:r>
      <w:proofErr w:type="spellStart"/>
      <w:r>
        <w:t>kinden</w:t>
      </w:r>
      <w:proofErr w:type="spellEnd"/>
      <w:r>
        <w:t>,</w:t>
      </w:r>
      <w:r>
        <w:br/>
      </w:r>
      <w:proofErr w:type="spellStart"/>
      <w:r>
        <w:t>starck</w:t>
      </w:r>
      <w:proofErr w:type="spellEnd"/>
      <w:r>
        <w:t xml:space="preserve"> gnug ist er den </w:t>
      </w:r>
      <w:proofErr w:type="spellStart"/>
      <w:r>
        <w:t>fynden</w:t>
      </w:r>
      <w:proofErr w:type="spellEnd"/>
      <w:r>
        <w:t>.</w:t>
      </w:r>
    </w:p>
    <w:p w14:paraId="723BD1C8" w14:textId="77777777" w:rsidR="005A5E40" w:rsidRDefault="005A5E40" w:rsidP="005A5E40">
      <w:pPr>
        <w:pStyle w:val="StandardWeb"/>
        <w:spacing w:before="0" w:beforeAutospacing="0" w:after="150" w:afterAutospacing="0"/>
      </w:pPr>
      <w:r>
        <w:t xml:space="preserve">Herr Jesu Christ, erweck </w:t>
      </w:r>
      <w:proofErr w:type="spellStart"/>
      <w:r>
        <w:t>unns</w:t>
      </w:r>
      <w:proofErr w:type="spellEnd"/>
      <w:r>
        <w:t xml:space="preserve"> </w:t>
      </w:r>
      <w:proofErr w:type="spellStart"/>
      <w:r>
        <w:t>ll</w:t>
      </w:r>
      <w:proofErr w:type="spellEnd"/>
      <w:r>
        <w:t>,</w:t>
      </w:r>
      <w:r>
        <w:br/>
        <w:t xml:space="preserve">Das unser keins von dir </w:t>
      </w:r>
      <w:proofErr w:type="spellStart"/>
      <w:r>
        <w:t>abfall</w:t>
      </w:r>
      <w:proofErr w:type="spellEnd"/>
      <w:r>
        <w:t>,</w:t>
      </w:r>
      <w:r>
        <w:br/>
        <w:t xml:space="preserve">Das wir uns </w:t>
      </w:r>
      <w:proofErr w:type="spellStart"/>
      <w:r>
        <w:t>nit</w:t>
      </w:r>
      <w:proofErr w:type="spellEnd"/>
      <w:r>
        <w:t xml:space="preserve"> </w:t>
      </w:r>
      <w:proofErr w:type="spellStart"/>
      <w:r>
        <w:t>versummen</w:t>
      </w:r>
      <w:proofErr w:type="spellEnd"/>
      <w:r>
        <w:t>,</w:t>
      </w:r>
      <w:r>
        <w:br/>
        <w:t xml:space="preserve">so du zu </w:t>
      </w:r>
      <w:proofErr w:type="spellStart"/>
      <w:r>
        <w:t>gricht</w:t>
      </w:r>
      <w:proofErr w:type="spellEnd"/>
      <w:r>
        <w:t xml:space="preserve"> wirst </w:t>
      </w:r>
      <w:proofErr w:type="spellStart"/>
      <w:r>
        <w:t>kummen</w:t>
      </w:r>
      <w:proofErr w:type="spellEnd"/>
      <w:r>
        <w:br/>
        <w:t xml:space="preserve">und </w:t>
      </w:r>
      <w:proofErr w:type="spellStart"/>
      <w:r>
        <w:t>samlen</w:t>
      </w:r>
      <w:proofErr w:type="spellEnd"/>
      <w:r>
        <w:t xml:space="preserve"> </w:t>
      </w:r>
      <w:proofErr w:type="spellStart"/>
      <w:r>
        <w:t>dine</w:t>
      </w:r>
      <w:proofErr w:type="spellEnd"/>
      <w:r>
        <w:t xml:space="preserve"> </w:t>
      </w:r>
      <w:proofErr w:type="spellStart"/>
      <w:r>
        <w:t>frummen</w:t>
      </w:r>
      <w:proofErr w:type="spellEnd"/>
      <w:r>
        <w:t>.</w:t>
      </w:r>
    </w:p>
    <w:p w14:paraId="7BEBE39B" w14:textId="77777777" w:rsidR="005A5E40" w:rsidRDefault="005A5E40" w:rsidP="005A5E40">
      <w:pPr>
        <w:pStyle w:val="StandardWeb"/>
        <w:spacing w:before="0" w:beforeAutospacing="0" w:after="150" w:afterAutospacing="0"/>
      </w:pPr>
      <w:r>
        <w:t xml:space="preserve">Gib uns, das wir zu mittler </w:t>
      </w:r>
      <w:proofErr w:type="spellStart"/>
      <w:r>
        <w:t>zyt</w:t>
      </w:r>
      <w:proofErr w:type="spellEnd"/>
      <w:r>
        <w:br/>
        <w:t xml:space="preserve">Einer den andren hasse </w:t>
      </w:r>
      <w:proofErr w:type="spellStart"/>
      <w:r>
        <w:t>nit</w:t>
      </w:r>
      <w:proofErr w:type="spellEnd"/>
      <w:r>
        <w:t>:</w:t>
      </w:r>
      <w:r>
        <w:br/>
        <w:t>Wir sind all unnütz knechte</w:t>
      </w:r>
      <w:r>
        <w:br/>
        <w:t xml:space="preserve">und von </w:t>
      </w:r>
      <w:proofErr w:type="spellStart"/>
      <w:r>
        <w:t>eim</w:t>
      </w:r>
      <w:proofErr w:type="spellEnd"/>
      <w:r>
        <w:t xml:space="preserve"> armen </w:t>
      </w:r>
      <w:proofErr w:type="spellStart"/>
      <w:r>
        <w:t>gschlechte</w:t>
      </w:r>
      <w:proofErr w:type="spellEnd"/>
      <w:r>
        <w:t>,</w:t>
      </w:r>
      <w:r>
        <w:br/>
        <w:t xml:space="preserve">wo uns </w:t>
      </w:r>
      <w:proofErr w:type="spellStart"/>
      <w:r>
        <w:t>nit</w:t>
      </w:r>
      <w:proofErr w:type="spellEnd"/>
      <w:r>
        <w:t xml:space="preserve"> </w:t>
      </w:r>
      <w:proofErr w:type="spellStart"/>
      <w:r>
        <w:t>hilfft</w:t>
      </w:r>
      <w:proofErr w:type="spellEnd"/>
      <w:r>
        <w:t xml:space="preserve"> </w:t>
      </w:r>
      <w:proofErr w:type="spellStart"/>
      <w:r>
        <w:t>din</w:t>
      </w:r>
      <w:proofErr w:type="spellEnd"/>
      <w:r>
        <w:t xml:space="preserve"> </w:t>
      </w:r>
      <w:proofErr w:type="spellStart"/>
      <w:r>
        <w:t>grechte</w:t>
      </w:r>
      <w:proofErr w:type="spellEnd"/>
      <w:r>
        <w:t>.</w:t>
      </w:r>
    </w:p>
    <w:p w14:paraId="3A2A2C72" w14:textId="77777777" w:rsidR="005A5E40" w:rsidRDefault="005A5E40" w:rsidP="005A5E40">
      <w:pPr>
        <w:pStyle w:val="berschrift3"/>
        <w:rPr>
          <w:b/>
          <w:bCs/>
        </w:rPr>
      </w:pPr>
      <w:r w:rsidRPr="005A5E40">
        <w:t xml:space="preserve">Ein </w:t>
      </w:r>
      <w:proofErr w:type="spellStart"/>
      <w:r w:rsidRPr="005A5E40">
        <w:t>gsang</w:t>
      </w:r>
      <w:proofErr w:type="spellEnd"/>
      <w:r w:rsidRPr="005A5E40">
        <w:t xml:space="preserve"> vor </w:t>
      </w:r>
      <w:proofErr w:type="spellStart"/>
      <w:r w:rsidRPr="005A5E40">
        <w:t>anfang</w:t>
      </w:r>
      <w:proofErr w:type="spellEnd"/>
      <w:r w:rsidRPr="005A5E40">
        <w:t xml:space="preserve"> der </w:t>
      </w:r>
      <w:proofErr w:type="spellStart"/>
      <w:r w:rsidRPr="005A5E40">
        <w:t>kinder</w:t>
      </w:r>
      <w:proofErr w:type="spellEnd"/>
      <w:r w:rsidRPr="005A5E40">
        <w:t xml:space="preserve"> predig</w:t>
      </w:r>
    </w:p>
    <w:p w14:paraId="7EF7DBE4" w14:textId="77777777" w:rsidR="005A5E40" w:rsidRDefault="005A5E40" w:rsidP="005A5E40">
      <w:pPr>
        <w:pStyle w:val="StandardWeb"/>
        <w:spacing w:before="0" w:beforeAutospacing="0" w:after="150" w:afterAutospacing="0"/>
      </w:pPr>
      <w:proofErr w:type="spellStart"/>
      <w:r>
        <w:t>GElobet</w:t>
      </w:r>
      <w:proofErr w:type="spellEnd"/>
      <w:r>
        <w:t xml:space="preserve"> sey der Herre Gott,</w:t>
      </w:r>
      <w:r>
        <w:br/>
        <w:t xml:space="preserve">ein </w:t>
      </w:r>
      <w:proofErr w:type="spellStart"/>
      <w:r>
        <w:t>vatter</w:t>
      </w:r>
      <w:proofErr w:type="spellEnd"/>
      <w:r>
        <w:t xml:space="preserve"> unser allen,</w:t>
      </w:r>
      <w:r>
        <w:br/>
        <w:t xml:space="preserve">Der uns </w:t>
      </w:r>
      <w:proofErr w:type="spellStart"/>
      <w:r>
        <w:t>uß</w:t>
      </w:r>
      <w:proofErr w:type="spellEnd"/>
      <w:r>
        <w:t xml:space="preserve"> nicht geschaffen hat</w:t>
      </w:r>
      <w:r>
        <w:br/>
        <w:t xml:space="preserve">und </w:t>
      </w:r>
      <w:proofErr w:type="spellStart"/>
      <w:r>
        <w:t>jm</w:t>
      </w:r>
      <w:proofErr w:type="spellEnd"/>
      <w:r>
        <w:t xml:space="preserve"> hat lassen </w:t>
      </w:r>
      <w:proofErr w:type="spellStart"/>
      <w:r>
        <w:t>gfallen</w:t>
      </w:r>
      <w:proofErr w:type="spellEnd"/>
      <w:r>
        <w:t>,</w:t>
      </w:r>
      <w:r>
        <w:br/>
        <w:t xml:space="preserve">Das wir </w:t>
      </w:r>
      <w:proofErr w:type="spellStart"/>
      <w:r>
        <w:t>yetz</w:t>
      </w:r>
      <w:proofErr w:type="spellEnd"/>
      <w:r>
        <w:t xml:space="preserve"> sind die liebsten </w:t>
      </w:r>
      <w:proofErr w:type="spellStart"/>
      <w:r>
        <w:t>kind</w:t>
      </w:r>
      <w:proofErr w:type="spellEnd"/>
      <w:r>
        <w:t>,</w:t>
      </w:r>
      <w:r>
        <w:br/>
        <w:t xml:space="preserve">im </w:t>
      </w:r>
      <w:proofErr w:type="spellStart"/>
      <w:r>
        <w:t>heilgen</w:t>
      </w:r>
      <w:proofErr w:type="spellEnd"/>
      <w:r>
        <w:t xml:space="preserve"> geist geboren</w:t>
      </w:r>
      <w:r>
        <w:br/>
        <w:t xml:space="preserve">Durch Jesum Christ, </w:t>
      </w:r>
      <w:proofErr w:type="spellStart"/>
      <w:r>
        <w:t>ders</w:t>
      </w:r>
      <w:proofErr w:type="spellEnd"/>
      <w:r>
        <w:t xml:space="preserve"> </w:t>
      </w:r>
      <w:proofErr w:type="spellStart"/>
      <w:r>
        <w:t>läben</w:t>
      </w:r>
      <w:proofErr w:type="spellEnd"/>
      <w:r>
        <w:t xml:space="preserve"> ist,</w:t>
      </w:r>
      <w:r>
        <w:br/>
      </w:r>
      <w:proofErr w:type="spellStart"/>
      <w:r>
        <w:t>sunst</w:t>
      </w:r>
      <w:proofErr w:type="spellEnd"/>
      <w:r>
        <w:t xml:space="preserve"> waren wir verloren.</w:t>
      </w:r>
    </w:p>
    <w:p w14:paraId="05BBA8CD" w14:textId="77777777" w:rsidR="005A5E40" w:rsidRDefault="005A5E40" w:rsidP="005A5E40">
      <w:pPr>
        <w:pStyle w:val="StandardWeb"/>
        <w:spacing w:before="0" w:beforeAutospacing="0" w:after="150" w:afterAutospacing="0"/>
      </w:pPr>
      <w:r>
        <w:t xml:space="preserve">So du dann unser </w:t>
      </w:r>
      <w:proofErr w:type="spellStart"/>
      <w:r>
        <w:t>vatter</w:t>
      </w:r>
      <w:proofErr w:type="spellEnd"/>
      <w:r>
        <w:t xml:space="preserve"> bist</w:t>
      </w:r>
      <w:r>
        <w:br/>
        <w:t xml:space="preserve">und weist, was </w:t>
      </w:r>
      <w:proofErr w:type="spellStart"/>
      <w:r>
        <w:t>dinen</w:t>
      </w:r>
      <w:proofErr w:type="spellEnd"/>
      <w:r>
        <w:t xml:space="preserve"> </w:t>
      </w:r>
      <w:proofErr w:type="spellStart"/>
      <w:r>
        <w:t>kinden</w:t>
      </w:r>
      <w:proofErr w:type="spellEnd"/>
      <w:r>
        <w:br/>
        <w:t xml:space="preserve">Im </w:t>
      </w:r>
      <w:proofErr w:type="spellStart"/>
      <w:r>
        <w:t>ellend</w:t>
      </w:r>
      <w:proofErr w:type="spellEnd"/>
      <w:r>
        <w:t xml:space="preserve"> </w:t>
      </w:r>
      <w:proofErr w:type="spellStart"/>
      <w:r>
        <w:t>diser</w:t>
      </w:r>
      <w:proofErr w:type="spellEnd"/>
      <w:r>
        <w:t xml:space="preserve"> </w:t>
      </w:r>
      <w:proofErr w:type="spellStart"/>
      <w:r>
        <w:t>wält</w:t>
      </w:r>
      <w:proofErr w:type="spellEnd"/>
      <w:r>
        <w:t xml:space="preserve"> </w:t>
      </w:r>
      <w:proofErr w:type="spellStart"/>
      <w:r>
        <w:t>gebrist</w:t>
      </w:r>
      <w:proofErr w:type="spellEnd"/>
      <w:r>
        <w:t>,</w:t>
      </w:r>
      <w:r>
        <w:br/>
        <w:t>so gib, das wir dich finden</w:t>
      </w:r>
      <w:r>
        <w:br/>
        <w:t xml:space="preserve">In </w:t>
      </w:r>
      <w:proofErr w:type="spellStart"/>
      <w:r>
        <w:t>gnaden</w:t>
      </w:r>
      <w:proofErr w:type="spellEnd"/>
      <w:r>
        <w:t xml:space="preserve"> all, das keins </w:t>
      </w:r>
      <w:proofErr w:type="spellStart"/>
      <w:r>
        <w:t>abfall</w:t>
      </w:r>
      <w:proofErr w:type="spellEnd"/>
      <w:r>
        <w:t>,</w:t>
      </w:r>
      <w:r>
        <w:br/>
        <w:t xml:space="preserve">das uns in </w:t>
      </w:r>
      <w:proofErr w:type="spellStart"/>
      <w:r>
        <w:t>glychem</w:t>
      </w:r>
      <w:proofErr w:type="spellEnd"/>
      <w:r>
        <w:t xml:space="preserve"> </w:t>
      </w:r>
      <w:proofErr w:type="spellStart"/>
      <w:r>
        <w:t>gemüte</w:t>
      </w:r>
      <w:proofErr w:type="spellEnd"/>
      <w:r>
        <w:t>,</w:t>
      </w:r>
      <w:r>
        <w:br/>
        <w:t xml:space="preserve">In </w:t>
      </w:r>
      <w:proofErr w:type="spellStart"/>
      <w:r>
        <w:t>ghorsamkeit</w:t>
      </w:r>
      <w:proofErr w:type="spellEnd"/>
      <w:r>
        <w:t xml:space="preserve"> vor allem leid</w:t>
      </w:r>
      <w:r>
        <w:br/>
      </w:r>
      <w:proofErr w:type="spellStart"/>
      <w:r>
        <w:t>din</w:t>
      </w:r>
      <w:proofErr w:type="spellEnd"/>
      <w:r>
        <w:t xml:space="preserve"> </w:t>
      </w:r>
      <w:proofErr w:type="spellStart"/>
      <w:r>
        <w:t>heiligs</w:t>
      </w:r>
      <w:proofErr w:type="spellEnd"/>
      <w:r>
        <w:t xml:space="preserve"> </w:t>
      </w:r>
      <w:proofErr w:type="spellStart"/>
      <w:r>
        <w:t>wort</w:t>
      </w:r>
      <w:proofErr w:type="spellEnd"/>
      <w:r>
        <w:t xml:space="preserve"> behüte.</w:t>
      </w:r>
    </w:p>
    <w:p w14:paraId="0B477467" w14:textId="77777777" w:rsidR="005A5E40" w:rsidRDefault="005A5E40" w:rsidP="005A5E40">
      <w:pPr>
        <w:pStyle w:val="StandardWeb"/>
        <w:spacing w:before="0" w:beforeAutospacing="0" w:after="150" w:afterAutospacing="0"/>
      </w:pPr>
      <w:proofErr w:type="spellStart"/>
      <w:r>
        <w:rPr>
          <w:rStyle w:val="Fett"/>
        </w:rPr>
        <w:t>Zus</w:t>
      </w:r>
      <w:proofErr w:type="spellEnd"/>
      <w:r>
        <w:rPr>
          <w:rStyle w:val="Fett"/>
        </w:rPr>
        <w:t xml:space="preserve"> </w:t>
      </w:r>
      <w:proofErr w:type="spellStart"/>
      <w:r>
        <w:rPr>
          <w:rStyle w:val="Fett"/>
        </w:rPr>
        <w:t>beschlussz</w:t>
      </w:r>
      <w:proofErr w:type="spellEnd"/>
      <w:r>
        <w:rPr>
          <w:rStyle w:val="Fett"/>
        </w:rPr>
        <w:t xml:space="preserve"> der </w:t>
      </w:r>
      <w:proofErr w:type="spellStart"/>
      <w:r>
        <w:rPr>
          <w:rStyle w:val="Fett"/>
        </w:rPr>
        <w:t>kinder</w:t>
      </w:r>
      <w:proofErr w:type="spellEnd"/>
      <w:r>
        <w:rPr>
          <w:rStyle w:val="Fett"/>
        </w:rPr>
        <w:t xml:space="preserve"> predig</w:t>
      </w:r>
    </w:p>
    <w:p w14:paraId="4F49422C" w14:textId="77777777" w:rsidR="005A5E40" w:rsidRDefault="005A5E40" w:rsidP="005A5E40">
      <w:pPr>
        <w:pStyle w:val="StandardWeb"/>
        <w:spacing w:before="0" w:beforeAutospacing="0" w:after="150" w:afterAutospacing="0"/>
      </w:pPr>
      <w:r>
        <w:t xml:space="preserve">DU hast uns </w:t>
      </w:r>
      <w:proofErr w:type="spellStart"/>
      <w:r>
        <w:t>lyb</w:t>
      </w:r>
      <w:proofErr w:type="spellEnd"/>
      <w:r>
        <w:t xml:space="preserve"> und </w:t>
      </w:r>
      <w:proofErr w:type="spellStart"/>
      <w:r>
        <w:t>seel</w:t>
      </w:r>
      <w:proofErr w:type="spellEnd"/>
      <w:r>
        <w:t xml:space="preserve"> </w:t>
      </w:r>
      <w:proofErr w:type="spellStart"/>
      <w:r>
        <w:t>gespyßt</w:t>
      </w:r>
      <w:proofErr w:type="spellEnd"/>
      <w:r>
        <w:t>,</w:t>
      </w:r>
      <w:r>
        <w:br/>
        <w:t xml:space="preserve">nun gib uns, das wir </w:t>
      </w:r>
      <w:proofErr w:type="spellStart"/>
      <w:r>
        <w:t>läben</w:t>
      </w:r>
      <w:proofErr w:type="spellEnd"/>
      <w:r>
        <w:t>,</w:t>
      </w:r>
      <w:r>
        <w:br/>
        <w:t xml:space="preserve">Das unser </w:t>
      </w:r>
      <w:proofErr w:type="spellStart"/>
      <w:r>
        <w:t>gloub</w:t>
      </w:r>
      <w:proofErr w:type="spellEnd"/>
      <w:r>
        <w:t xml:space="preserve"> und lieb dich </w:t>
      </w:r>
      <w:proofErr w:type="spellStart"/>
      <w:r>
        <w:t>pryß</w:t>
      </w:r>
      <w:proofErr w:type="spellEnd"/>
      <w:r>
        <w:t>,</w:t>
      </w:r>
      <w:r>
        <w:br/>
        <w:t xml:space="preserve">die uns </w:t>
      </w:r>
      <w:proofErr w:type="spellStart"/>
      <w:r>
        <w:t>din</w:t>
      </w:r>
      <w:proofErr w:type="spellEnd"/>
      <w:r>
        <w:t xml:space="preserve"> </w:t>
      </w:r>
      <w:proofErr w:type="spellStart"/>
      <w:r>
        <w:t>gnad</w:t>
      </w:r>
      <w:proofErr w:type="spellEnd"/>
      <w:r>
        <w:t xml:space="preserve"> muß geben,</w:t>
      </w:r>
      <w:r>
        <w:br/>
        <w:t xml:space="preserve">Das durch </w:t>
      </w:r>
      <w:proofErr w:type="spellStart"/>
      <w:r>
        <w:t>din</w:t>
      </w:r>
      <w:proofErr w:type="spellEnd"/>
      <w:r>
        <w:t xml:space="preserve"> </w:t>
      </w:r>
      <w:proofErr w:type="spellStart"/>
      <w:r>
        <w:t>trüw</w:t>
      </w:r>
      <w:proofErr w:type="spellEnd"/>
      <w:r>
        <w:t xml:space="preserve"> die </w:t>
      </w:r>
      <w:proofErr w:type="spellStart"/>
      <w:r>
        <w:t>sünd</w:t>
      </w:r>
      <w:proofErr w:type="spellEnd"/>
      <w:r>
        <w:t xml:space="preserve"> und </w:t>
      </w:r>
      <w:proofErr w:type="spellStart"/>
      <w:r>
        <w:t>rüw</w:t>
      </w:r>
      <w:proofErr w:type="spellEnd"/>
      <w:r>
        <w:t>,</w:t>
      </w:r>
      <w:r>
        <w:br/>
        <w:t xml:space="preserve">und der uns hat </w:t>
      </w:r>
      <w:proofErr w:type="spellStart"/>
      <w:r>
        <w:t>gewäschen</w:t>
      </w:r>
      <w:proofErr w:type="spellEnd"/>
      <w:r>
        <w:br/>
        <w:t xml:space="preserve">Christus, </w:t>
      </w:r>
      <w:proofErr w:type="spellStart"/>
      <w:r>
        <w:t>din</w:t>
      </w:r>
      <w:proofErr w:type="spellEnd"/>
      <w:r>
        <w:t xml:space="preserve"> </w:t>
      </w:r>
      <w:proofErr w:type="spellStart"/>
      <w:r>
        <w:t>son</w:t>
      </w:r>
      <w:proofErr w:type="spellEnd"/>
      <w:r>
        <w:t xml:space="preserve">, dann sin </w:t>
      </w:r>
      <w:proofErr w:type="spellStart"/>
      <w:r>
        <w:t>blut</w:t>
      </w:r>
      <w:proofErr w:type="spellEnd"/>
      <w:r>
        <w:t xml:space="preserve"> fron</w:t>
      </w:r>
      <w:r>
        <w:br/>
        <w:t>hat uns die hell erlöschen.</w:t>
      </w:r>
    </w:p>
    <w:p w14:paraId="19D362F2" w14:textId="0677553D" w:rsidR="00E33FFD" w:rsidRDefault="00E33FFD" w:rsidP="005A5E40">
      <w:pPr>
        <w:pStyle w:val="berschrift3"/>
        <w:rPr>
          <w:b/>
          <w:bCs/>
        </w:rPr>
      </w:pPr>
      <w:r w:rsidRPr="005A5E40">
        <w:t xml:space="preserve">Ein </w:t>
      </w:r>
      <w:proofErr w:type="spellStart"/>
      <w:r w:rsidRPr="005A5E40">
        <w:t>vatter</w:t>
      </w:r>
      <w:proofErr w:type="spellEnd"/>
      <w:r w:rsidRPr="005A5E40">
        <w:t xml:space="preserve"> unser.</w:t>
      </w:r>
    </w:p>
    <w:p w14:paraId="5D87AC83" w14:textId="77777777" w:rsidR="00E33FFD" w:rsidRDefault="00E33FFD" w:rsidP="00E33FFD">
      <w:pPr>
        <w:pStyle w:val="StandardWeb"/>
        <w:spacing w:before="0" w:beforeAutospacing="0" w:after="150" w:afterAutospacing="0"/>
      </w:pPr>
      <w:r>
        <w:t xml:space="preserve">HErr </w:t>
      </w:r>
      <w:proofErr w:type="spellStart"/>
      <w:r>
        <w:t>vatter</w:t>
      </w:r>
      <w:proofErr w:type="spellEnd"/>
      <w:r>
        <w:t xml:space="preserve">, </w:t>
      </w:r>
      <w:proofErr w:type="spellStart"/>
      <w:r>
        <w:t>din</w:t>
      </w:r>
      <w:proofErr w:type="spellEnd"/>
      <w:r>
        <w:t xml:space="preserve"> </w:t>
      </w:r>
      <w:proofErr w:type="spellStart"/>
      <w:r>
        <w:t>sun</w:t>
      </w:r>
      <w:proofErr w:type="spellEnd"/>
      <w:r>
        <w:t xml:space="preserve"> Jesus Christ,</w:t>
      </w:r>
      <w:r>
        <w:br/>
        <w:t xml:space="preserve">der unser </w:t>
      </w:r>
      <w:proofErr w:type="spellStart"/>
      <w:r>
        <w:t>bruder</w:t>
      </w:r>
      <w:proofErr w:type="spellEnd"/>
      <w:r>
        <w:t xml:space="preserve"> worden ist,</w:t>
      </w:r>
      <w:r>
        <w:br/>
        <w:t xml:space="preserve">hat uns </w:t>
      </w:r>
      <w:proofErr w:type="spellStart"/>
      <w:r>
        <w:t>gleert</w:t>
      </w:r>
      <w:proofErr w:type="spellEnd"/>
      <w:r>
        <w:t xml:space="preserve"> dich erkennen,</w:t>
      </w:r>
      <w:r>
        <w:br/>
      </w:r>
      <w:proofErr w:type="spellStart"/>
      <w:r>
        <w:t>Wiewol</w:t>
      </w:r>
      <w:proofErr w:type="spellEnd"/>
      <w:r>
        <w:t xml:space="preserve"> du bist </w:t>
      </w:r>
      <w:proofErr w:type="spellStart"/>
      <w:r>
        <w:t>imm</w:t>
      </w:r>
      <w:proofErr w:type="spellEnd"/>
      <w:r>
        <w:t xml:space="preserve"> </w:t>
      </w:r>
      <w:proofErr w:type="spellStart"/>
      <w:r>
        <w:t>himmel</w:t>
      </w:r>
      <w:proofErr w:type="spellEnd"/>
      <w:r>
        <w:t xml:space="preserve"> hoch,</w:t>
      </w:r>
      <w:r>
        <w:br/>
      </w:r>
      <w:proofErr w:type="spellStart"/>
      <w:r>
        <w:t>unnd</w:t>
      </w:r>
      <w:proofErr w:type="spellEnd"/>
      <w:r>
        <w:t xml:space="preserve"> wir uff </w:t>
      </w:r>
      <w:proofErr w:type="spellStart"/>
      <w:r>
        <w:t>erd</w:t>
      </w:r>
      <w:proofErr w:type="spellEnd"/>
      <w:r>
        <w:t xml:space="preserve">, das </w:t>
      </w:r>
      <w:proofErr w:type="spellStart"/>
      <w:r>
        <w:t>dannocht</w:t>
      </w:r>
      <w:proofErr w:type="spellEnd"/>
      <w:r>
        <w:t xml:space="preserve"> </w:t>
      </w:r>
      <w:proofErr w:type="spellStart"/>
      <w:r>
        <w:t>ouch</w:t>
      </w:r>
      <w:proofErr w:type="spellEnd"/>
      <w:r>
        <w:br/>
        <w:t xml:space="preserve">wir dich ein </w:t>
      </w:r>
      <w:proofErr w:type="spellStart"/>
      <w:r>
        <w:t>vatter</w:t>
      </w:r>
      <w:proofErr w:type="spellEnd"/>
      <w:r>
        <w:t xml:space="preserve"> nennen.</w:t>
      </w:r>
      <w:r>
        <w:br/>
      </w:r>
      <w:proofErr w:type="spellStart"/>
      <w:r>
        <w:t>Darumb</w:t>
      </w:r>
      <w:proofErr w:type="spellEnd"/>
      <w:r>
        <w:t xml:space="preserve"> wir </w:t>
      </w:r>
      <w:proofErr w:type="spellStart"/>
      <w:r>
        <w:t>volgend</w:t>
      </w:r>
      <w:proofErr w:type="spellEnd"/>
      <w:r>
        <w:t xml:space="preserve"> </w:t>
      </w:r>
      <w:proofErr w:type="spellStart"/>
      <w:r>
        <w:t>diner</w:t>
      </w:r>
      <w:proofErr w:type="spellEnd"/>
      <w:r>
        <w:t xml:space="preserve"> leer,</w:t>
      </w:r>
      <w:r>
        <w:br/>
        <w:t xml:space="preserve">und bittend, das </w:t>
      </w:r>
      <w:proofErr w:type="spellStart"/>
      <w:r>
        <w:t>din</w:t>
      </w:r>
      <w:proofErr w:type="spellEnd"/>
      <w:r>
        <w:t xml:space="preserve"> </w:t>
      </w:r>
      <w:proofErr w:type="spellStart"/>
      <w:r>
        <w:t>nam</w:t>
      </w:r>
      <w:proofErr w:type="spellEnd"/>
      <w:r>
        <w:t xml:space="preserve"> und </w:t>
      </w:r>
      <w:proofErr w:type="spellStart"/>
      <w:r>
        <w:t>eer</w:t>
      </w:r>
      <w:proofErr w:type="spellEnd"/>
      <w:r>
        <w:br/>
        <w:t xml:space="preserve">allein </w:t>
      </w:r>
      <w:proofErr w:type="spellStart"/>
      <w:r>
        <w:t>geheilget</w:t>
      </w:r>
      <w:proofErr w:type="spellEnd"/>
      <w:r>
        <w:t xml:space="preserve"> werde,</w:t>
      </w:r>
      <w:r>
        <w:br/>
        <w:t xml:space="preserve">Das </w:t>
      </w:r>
      <w:proofErr w:type="spellStart"/>
      <w:r>
        <w:t>umb</w:t>
      </w:r>
      <w:proofErr w:type="spellEnd"/>
      <w:r>
        <w:t xml:space="preserve"> </w:t>
      </w:r>
      <w:proofErr w:type="spellStart"/>
      <w:r>
        <w:t>din</w:t>
      </w:r>
      <w:proofErr w:type="spellEnd"/>
      <w:r>
        <w:t xml:space="preserve"> göttlich lieb und </w:t>
      </w:r>
      <w:proofErr w:type="spellStart"/>
      <w:r>
        <w:t>trüw</w:t>
      </w:r>
      <w:proofErr w:type="spellEnd"/>
      <w:r>
        <w:br/>
      </w:r>
      <w:proofErr w:type="spellStart"/>
      <w:r>
        <w:t>unns</w:t>
      </w:r>
      <w:proofErr w:type="spellEnd"/>
      <w:r>
        <w:t xml:space="preserve"> unser </w:t>
      </w:r>
      <w:proofErr w:type="spellStart"/>
      <w:r>
        <w:t>sündtlich</w:t>
      </w:r>
      <w:proofErr w:type="spellEnd"/>
      <w:r>
        <w:t xml:space="preserve"> </w:t>
      </w:r>
      <w:proofErr w:type="spellStart"/>
      <w:r>
        <w:t>läben</w:t>
      </w:r>
      <w:proofErr w:type="spellEnd"/>
      <w:r>
        <w:t xml:space="preserve"> </w:t>
      </w:r>
      <w:proofErr w:type="spellStart"/>
      <w:r>
        <w:t>rüw</w:t>
      </w:r>
      <w:proofErr w:type="spellEnd"/>
      <w:r>
        <w:br/>
        <w:t xml:space="preserve">in </w:t>
      </w:r>
      <w:proofErr w:type="spellStart"/>
      <w:r>
        <w:t>diner</w:t>
      </w:r>
      <w:proofErr w:type="spellEnd"/>
      <w:r>
        <w:t xml:space="preserve"> </w:t>
      </w:r>
      <w:proofErr w:type="spellStart"/>
      <w:r>
        <w:t>forcht</w:t>
      </w:r>
      <w:proofErr w:type="spellEnd"/>
      <w:r>
        <w:t xml:space="preserve"> uff erden.</w:t>
      </w:r>
    </w:p>
    <w:p w14:paraId="38F20C2F" w14:textId="77777777" w:rsidR="00E33FFD" w:rsidRDefault="00E33FFD" w:rsidP="00E33FFD">
      <w:pPr>
        <w:pStyle w:val="StandardWeb"/>
        <w:spacing w:before="0" w:beforeAutospacing="0" w:after="150" w:afterAutospacing="0"/>
      </w:pPr>
      <w:proofErr w:type="spellStart"/>
      <w:r>
        <w:t>Keer</w:t>
      </w:r>
      <w:proofErr w:type="spellEnd"/>
      <w:r>
        <w:t xml:space="preserve"> dich zu uns und schick </w:t>
      </w:r>
      <w:proofErr w:type="spellStart"/>
      <w:r>
        <w:t>din</w:t>
      </w:r>
      <w:proofErr w:type="spellEnd"/>
      <w:r>
        <w:t xml:space="preserve"> </w:t>
      </w:r>
      <w:proofErr w:type="spellStart"/>
      <w:r>
        <w:t>rych</w:t>
      </w:r>
      <w:proofErr w:type="spellEnd"/>
      <w:r>
        <w:t>,</w:t>
      </w:r>
      <w:r>
        <w:br/>
        <w:t xml:space="preserve">in </w:t>
      </w:r>
      <w:proofErr w:type="spellStart"/>
      <w:r>
        <w:t>dinem</w:t>
      </w:r>
      <w:proofErr w:type="spellEnd"/>
      <w:r>
        <w:t xml:space="preserve"> geist mach </w:t>
      </w:r>
      <w:proofErr w:type="spellStart"/>
      <w:r>
        <w:t>unns</w:t>
      </w:r>
      <w:proofErr w:type="spellEnd"/>
      <w:r>
        <w:t xml:space="preserve"> </w:t>
      </w:r>
      <w:proofErr w:type="spellStart"/>
      <w:r>
        <w:t>gelych</w:t>
      </w:r>
      <w:proofErr w:type="spellEnd"/>
      <w:r>
        <w:br/>
        <w:t xml:space="preserve">zu recht </w:t>
      </w:r>
      <w:proofErr w:type="spellStart"/>
      <w:r>
        <w:t>unnd</w:t>
      </w:r>
      <w:proofErr w:type="spellEnd"/>
      <w:r>
        <w:t xml:space="preserve"> </w:t>
      </w:r>
      <w:proofErr w:type="spellStart"/>
      <w:r>
        <w:t>waarem</w:t>
      </w:r>
      <w:proofErr w:type="spellEnd"/>
      <w:r>
        <w:t xml:space="preserve"> </w:t>
      </w:r>
      <w:proofErr w:type="spellStart"/>
      <w:r>
        <w:t>glouben</w:t>
      </w:r>
      <w:proofErr w:type="spellEnd"/>
      <w:r>
        <w:t>!</w:t>
      </w:r>
      <w:r>
        <w:br/>
        <w:t xml:space="preserve">Schaff, das </w:t>
      </w:r>
      <w:proofErr w:type="spellStart"/>
      <w:r>
        <w:t>din</w:t>
      </w:r>
      <w:proofErr w:type="spellEnd"/>
      <w:r>
        <w:t xml:space="preserve"> will </w:t>
      </w:r>
      <w:proofErr w:type="spellStart"/>
      <w:r>
        <w:t>volstrecket</w:t>
      </w:r>
      <w:proofErr w:type="spellEnd"/>
      <w:r>
        <w:t xml:space="preserve"> </w:t>
      </w:r>
      <w:proofErr w:type="spellStart"/>
      <w:r>
        <w:t>werd</w:t>
      </w:r>
      <w:proofErr w:type="spellEnd"/>
      <w:r>
        <w:br/>
        <w:t xml:space="preserve">in </w:t>
      </w:r>
      <w:proofErr w:type="spellStart"/>
      <w:r>
        <w:t>dult</w:t>
      </w:r>
      <w:proofErr w:type="spellEnd"/>
      <w:r>
        <w:t xml:space="preserve"> </w:t>
      </w:r>
      <w:proofErr w:type="spellStart"/>
      <w:r>
        <w:t>unnd</w:t>
      </w:r>
      <w:proofErr w:type="spellEnd"/>
      <w:r>
        <w:t xml:space="preserve"> </w:t>
      </w:r>
      <w:proofErr w:type="spellStart"/>
      <w:r>
        <w:t>ghorsam</w:t>
      </w:r>
      <w:proofErr w:type="spellEnd"/>
      <w:r>
        <w:t xml:space="preserve"> hie uff </w:t>
      </w:r>
      <w:proofErr w:type="spellStart"/>
      <w:r>
        <w:t>erd</w:t>
      </w:r>
      <w:proofErr w:type="spellEnd"/>
      <w:r>
        <w:br/>
      </w:r>
      <w:proofErr w:type="spellStart"/>
      <w:r>
        <w:t>glych</w:t>
      </w:r>
      <w:proofErr w:type="spellEnd"/>
      <w:r>
        <w:t xml:space="preserve"> wie im </w:t>
      </w:r>
      <w:proofErr w:type="spellStart"/>
      <w:r>
        <w:t>himmel</w:t>
      </w:r>
      <w:proofErr w:type="spellEnd"/>
      <w:r>
        <w:t xml:space="preserve"> </w:t>
      </w:r>
      <w:proofErr w:type="spellStart"/>
      <w:r>
        <w:t>doben</w:t>
      </w:r>
      <w:proofErr w:type="spellEnd"/>
      <w:r>
        <w:t>!</w:t>
      </w:r>
      <w:r>
        <w:br/>
        <w:t xml:space="preserve">Gib täglich </w:t>
      </w:r>
      <w:proofErr w:type="spellStart"/>
      <w:r>
        <w:t>unns</w:t>
      </w:r>
      <w:proofErr w:type="spellEnd"/>
      <w:r>
        <w:t xml:space="preserve"> </w:t>
      </w:r>
      <w:proofErr w:type="spellStart"/>
      <w:r>
        <w:t>din</w:t>
      </w:r>
      <w:proofErr w:type="spellEnd"/>
      <w:r>
        <w:t xml:space="preserve"> heilig </w:t>
      </w:r>
      <w:proofErr w:type="spellStart"/>
      <w:r>
        <w:t>brot</w:t>
      </w:r>
      <w:proofErr w:type="spellEnd"/>
      <w:r>
        <w:t>,</w:t>
      </w:r>
      <w:r>
        <w:br/>
      </w:r>
      <w:proofErr w:type="spellStart"/>
      <w:r>
        <w:t>sterck</w:t>
      </w:r>
      <w:proofErr w:type="spellEnd"/>
      <w:r>
        <w:t xml:space="preserve"> </w:t>
      </w:r>
      <w:proofErr w:type="spellStart"/>
      <w:r>
        <w:t>dine</w:t>
      </w:r>
      <w:proofErr w:type="spellEnd"/>
      <w:r>
        <w:t xml:space="preserve"> </w:t>
      </w:r>
      <w:proofErr w:type="spellStart"/>
      <w:r>
        <w:t>kind</w:t>
      </w:r>
      <w:proofErr w:type="spellEnd"/>
      <w:r>
        <w:t xml:space="preserve"> in aller not</w:t>
      </w:r>
      <w:r>
        <w:br/>
        <w:t xml:space="preserve">und predig uns </w:t>
      </w:r>
      <w:proofErr w:type="spellStart"/>
      <w:r>
        <w:t>din</w:t>
      </w:r>
      <w:proofErr w:type="spellEnd"/>
      <w:r>
        <w:t xml:space="preserve"> leere!</w:t>
      </w:r>
      <w:r>
        <w:br/>
      </w:r>
      <w:proofErr w:type="spellStart"/>
      <w:r>
        <w:t>Spyß</w:t>
      </w:r>
      <w:proofErr w:type="spellEnd"/>
      <w:r>
        <w:t xml:space="preserve"> </w:t>
      </w:r>
      <w:proofErr w:type="spellStart"/>
      <w:r>
        <w:t>lyb</w:t>
      </w:r>
      <w:proofErr w:type="spellEnd"/>
      <w:r>
        <w:t xml:space="preserve"> und </w:t>
      </w:r>
      <w:proofErr w:type="spellStart"/>
      <w:r>
        <w:t>seel</w:t>
      </w:r>
      <w:proofErr w:type="spellEnd"/>
      <w:r>
        <w:t xml:space="preserve"> mit </w:t>
      </w:r>
      <w:proofErr w:type="spellStart"/>
      <w:r>
        <w:t>dinem</w:t>
      </w:r>
      <w:proofErr w:type="spellEnd"/>
      <w:r>
        <w:t xml:space="preserve"> </w:t>
      </w:r>
      <w:proofErr w:type="spellStart"/>
      <w:r>
        <w:t>wort</w:t>
      </w:r>
      <w:proofErr w:type="spellEnd"/>
      <w:r>
        <w:t>,</w:t>
      </w:r>
      <w:r>
        <w:br/>
        <w:t xml:space="preserve">so hat die menschlich sorg ein </w:t>
      </w:r>
      <w:proofErr w:type="spellStart"/>
      <w:r>
        <w:t>ort</w:t>
      </w:r>
      <w:proofErr w:type="spellEnd"/>
      <w:r>
        <w:t>,</w:t>
      </w:r>
      <w:r>
        <w:br/>
        <w:t xml:space="preserve">du </w:t>
      </w:r>
      <w:proofErr w:type="spellStart"/>
      <w:r>
        <w:t>must</w:t>
      </w:r>
      <w:proofErr w:type="spellEnd"/>
      <w:r>
        <w:t xml:space="preserve"> allein uns </w:t>
      </w:r>
      <w:proofErr w:type="spellStart"/>
      <w:r>
        <w:t>neeren</w:t>
      </w:r>
      <w:proofErr w:type="spellEnd"/>
      <w:r>
        <w:t>!</w:t>
      </w:r>
    </w:p>
    <w:p w14:paraId="38CA44CF" w14:textId="77777777" w:rsidR="00E33FFD" w:rsidRDefault="00E33FFD" w:rsidP="00E33FFD">
      <w:pPr>
        <w:pStyle w:val="StandardWeb"/>
        <w:spacing w:before="0" w:beforeAutospacing="0" w:after="150" w:afterAutospacing="0"/>
      </w:pPr>
      <w:r>
        <w:t xml:space="preserve">Vatter, wir </w:t>
      </w:r>
      <w:proofErr w:type="spellStart"/>
      <w:r>
        <w:t>stond</w:t>
      </w:r>
      <w:proofErr w:type="spellEnd"/>
      <w:r>
        <w:t xml:space="preserve"> in </w:t>
      </w:r>
      <w:proofErr w:type="spellStart"/>
      <w:r>
        <w:t>diner</w:t>
      </w:r>
      <w:proofErr w:type="spellEnd"/>
      <w:r>
        <w:t xml:space="preserve"> </w:t>
      </w:r>
      <w:proofErr w:type="spellStart"/>
      <w:r>
        <w:t>huld</w:t>
      </w:r>
      <w:proofErr w:type="spellEnd"/>
      <w:r>
        <w:t>,</w:t>
      </w:r>
      <w:r>
        <w:br/>
        <w:t>so laß uns recht nach unser schuld,</w:t>
      </w:r>
      <w:r>
        <w:br/>
        <w:t xml:space="preserve">wir </w:t>
      </w:r>
      <w:proofErr w:type="spellStart"/>
      <w:r>
        <w:t>wend</w:t>
      </w:r>
      <w:proofErr w:type="spellEnd"/>
      <w:r>
        <w:t xml:space="preserve"> </w:t>
      </w:r>
      <w:proofErr w:type="spellStart"/>
      <w:r>
        <w:t>ouch</w:t>
      </w:r>
      <w:proofErr w:type="spellEnd"/>
      <w:r>
        <w:t xml:space="preserve"> </w:t>
      </w:r>
      <w:proofErr w:type="spellStart"/>
      <w:r>
        <w:t>niemant</w:t>
      </w:r>
      <w:proofErr w:type="spellEnd"/>
      <w:r>
        <w:t xml:space="preserve"> </w:t>
      </w:r>
      <w:proofErr w:type="spellStart"/>
      <w:r>
        <w:t>nyden</w:t>
      </w:r>
      <w:proofErr w:type="spellEnd"/>
      <w:r>
        <w:t>.</w:t>
      </w:r>
      <w:r>
        <w:br/>
        <w:t xml:space="preserve">Du hast </w:t>
      </w:r>
      <w:proofErr w:type="spellStart"/>
      <w:r>
        <w:t>unns</w:t>
      </w:r>
      <w:proofErr w:type="spellEnd"/>
      <w:r>
        <w:t xml:space="preserve"> </w:t>
      </w:r>
      <w:proofErr w:type="spellStart"/>
      <w:r>
        <w:t>gliebt</w:t>
      </w:r>
      <w:proofErr w:type="spellEnd"/>
      <w:r>
        <w:t xml:space="preserve"> vor aller </w:t>
      </w:r>
      <w:proofErr w:type="spellStart"/>
      <w:r>
        <w:t>wält</w:t>
      </w:r>
      <w:proofErr w:type="spellEnd"/>
      <w:r>
        <w:t>,</w:t>
      </w:r>
      <w:r>
        <w:br/>
        <w:t xml:space="preserve">dadurch nun </w:t>
      </w:r>
      <w:proofErr w:type="spellStart"/>
      <w:r>
        <w:t>niemant</w:t>
      </w:r>
      <w:proofErr w:type="spellEnd"/>
      <w:r>
        <w:t xml:space="preserve"> des </w:t>
      </w:r>
      <w:proofErr w:type="spellStart"/>
      <w:r>
        <w:t>entgelt</w:t>
      </w:r>
      <w:proofErr w:type="spellEnd"/>
      <w:r>
        <w:t>,</w:t>
      </w:r>
      <w:r>
        <w:br/>
        <w:t xml:space="preserve">so wöllen wir uns </w:t>
      </w:r>
      <w:proofErr w:type="spellStart"/>
      <w:r>
        <w:t>lyden</w:t>
      </w:r>
      <w:proofErr w:type="spellEnd"/>
      <w:r>
        <w:t>.</w:t>
      </w:r>
      <w:r>
        <w:br/>
        <w:t xml:space="preserve">Doch </w:t>
      </w:r>
      <w:proofErr w:type="spellStart"/>
      <w:r>
        <w:t>must</w:t>
      </w:r>
      <w:proofErr w:type="spellEnd"/>
      <w:r>
        <w:t xml:space="preserve"> uns </w:t>
      </w:r>
      <w:proofErr w:type="spellStart"/>
      <w:r>
        <w:t>füren</w:t>
      </w:r>
      <w:proofErr w:type="spellEnd"/>
      <w:r>
        <w:t xml:space="preserve"> </w:t>
      </w:r>
      <w:proofErr w:type="spellStart"/>
      <w:r>
        <w:t>by</w:t>
      </w:r>
      <w:proofErr w:type="spellEnd"/>
      <w:r>
        <w:t xml:space="preserve"> der </w:t>
      </w:r>
      <w:proofErr w:type="spellStart"/>
      <w:r>
        <w:t>hand</w:t>
      </w:r>
      <w:proofErr w:type="spellEnd"/>
      <w:r>
        <w:br/>
      </w:r>
      <w:proofErr w:type="spellStart"/>
      <w:r>
        <w:t>unnd</w:t>
      </w:r>
      <w:proofErr w:type="spellEnd"/>
      <w:r>
        <w:t xml:space="preserve"> uns behüten vor der </w:t>
      </w:r>
      <w:proofErr w:type="spellStart"/>
      <w:r>
        <w:t>schand</w:t>
      </w:r>
      <w:proofErr w:type="spellEnd"/>
      <w:r>
        <w:t>,</w:t>
      </w:r>
      <w:r>
        <w:br/>
        <w:t xml:space="preserve">so uns anficht der </w:t>
      </w:r>
      <w:proofErr w:type="spellStart"/>
      <w:r>
        <w:t>fynde</w:t>
      </w:r>
      <w:proofErr w:type="spellEnd"/>
      <w:r>
        <w:t>.</w:t>
      </w:r>
      <w:r>
        <w:br/>
      </w:r>
      <w:proofErr w:type="spellStart"/>
      <w:r>
        <w:t>Darumb</w:t>
      </w:r>
      <w:proofErr w:type="spellEnd"/>
      <w:r>
        <w:t xml:space="preserve"> </w:t>
      </w:r>
      <w:proofErr w:type="spellStart"/>
      <w:r>
        <w:t>wend</w:t>
      </w:r>
      <w:proofErr w:type="spellEnd"/>
      <w:r>
        <w:t xml:space="preserve"> von uns ab das </w:t>
      </w:r>
      <w:proofErr w:type="spellStart"/>
      <w:r>
        <w:t>böß</w:t>
      </w:r>
      <w:proofErr w:type="spellEnd"/>
      <w:r>
        <w:t>,</w:t>
      </w:r>
      <w:r>
        <w:br/>
        <w:t xml:space="preserve">vom </w:t>
      </w:r>
      <w:proofErr w:type="spellStart"/>
      <w:r>
        <w:t>fleisch</w:t>
      </w:r>
      <w:proofErr w:type="spellEnd"/>
      <w:r>
        <w:t xml:space="preserve">, hell, </w:t>
      </w:r>
      <w:proofErr w:type="spellStart"/>
      <w:r>
        <w:t>tüffel</w:t>
      </w:r>
      <w:proofErr w:type="spellEnd"/>
      <w:r>
        <w:t xml:space="preserve"> </w:t>
      </w:r>
      <w:proofErr w:type="spellStart"/>
      <w:r>
        <w:t>unns</w:t>
      </w:r>
      <w:proofErr w:type="spellEnd"/>
      <w:r>
        <w:t xml:space="preserve"> </w:t>
      </w:r>
      <w:proofErr w:type="spellStart"/>
      <w:r>
        <w:t>erlöß</w:t>
      </w:r>
      <w:proofErr w:type="spellEnd"/>
      <w:r>
        <w:t>,</w:t>
      </w:r>
      <w:r>
        <w:br/>
        <w:t xml:space="preserve">dass uns </w:t>
      </w:r>
      <w:proofErr w:type="spellStart"/>
      <w:r>
        <w:t>nit</w:t>
      </w:r>
      <w:proofErr w:type="spellEnd"/>
      <w:r>
        <w:t xml:space="preserve"> überwinde.</w:t>
      </w:r>
    </w:p>
    <w:p w14:paraId="7A754979" w14:textId="6498E23F" w:rsidR="00E33FFD" w:rsidRDefault="00E33FFD" w:rsidP="00E33FFD">
      <w:pPr>
        <w:pStyle w:val="berschrift2"/>
        <w:rPr>
          <w:lang w:eastAsia="de-DE"/>
        </w:rPr>
      </w:pPr>
      <w:r>
        <w:rPr>
          <w:lang w:eastAsia="de-DE"/>
        </w:rPr>
        <w:t>Briefe an Thomas Blarer</w:t>
      </w:r>
    </w:p>
    <w:p w14:paraId="764BEDE6" w14:textId="77777777" w:rsidR="005A5E40" w:rsidRDefault="005A5E40" w:rsidP="005A5E40">
      <w:pPr>
        <w:pStyle w:val="berschrift3"/>
        <w:rPr>
          <w:b/>
          <w:bCs/>
        </w:rPr>
      </w:pPr>
      <w:r>
        <w:rPr>
          <w:b/>
          <w:bCs/>
        </w:rPr>
        <w:t xml:space="preserve">Blaurer, </w:t>
      </w:r>
      <w:r w:rsidRPr="005A5E40">
        <w:t xml:space="preserve">Ambrosius </w:t>
      </w:r>
      <w:r>
        <w:rPr>
          <w:b/>
          <w:bCs/>
        </w:rPr>
        <w:t>- A</w:t>
      </w:r>
      <w:r w:rsidRPr="005A5E40">
        <w:t>n seinen Bruder Thomas 25.7.1522</w:t>
      </w:r>
    </w:p>
    <w:p w14:paraId="59F27E2D" w14:textId="77777777" w:rsidR="005A5E40" w:rsidRDefault="005A5E40" w:rsidP="005A5E40">
      <w:pPr>
        <w:pStyle w:val="StandardWeb"/>
        <w:spacing w:before="0" w:beforeAutospacing="0" w:after="150" w:afterAutospacing="0"/>
      </w:pPr>
      <w:r>
        <w:t xml:space="preserve">„Vor allen Dingen sei dir kund gethan, daß ich unlängst (nemlich am 8. Juli) aus unserem Alpirsbach, wo ich nur </w:t>
      </w:r>
      <w:proofErr w:type="spellStart"/>
      <w:r>
        <w:t>allzulang</w:t>
      </w:r>
      <w:proofErr w:type="spellEnd"/>
      <w:r>
        <w:t xml:space="preserve"> gleich einem Kinde unter den Elementen der Welt diente, zu einer gemeinsamen und zugleich freieren christlichen Lebensweise unter dem Schutz Christi zurückgekehrt bin. Wohl eine kühne That, um welche mich Viele ins Angesicht schelten werden, aber die mir gleichwohl kein Gutgesinnter (wenn er nur die näheren Umstände genau kennt) übel auslegen mag. Denn was sollte ich thun? Der Abt war sehr böse auf mich, deßgleichen auch einige </w:t>
      </w:r>
      <w:proofErr w:type="spellStart"/>
      <w:r>
        <w:t>Conventsbrüder</w:t>
      </w:r>
      <w:proofErr w:type="spellEnd"/>
      <w:r>
        <w:t xml:space="preserve">. Dann, um die übrigen Plackereien, denen ich fortwährend bloßgestellt war, mit Stillschweigen zu übergehen – in Betreff ihrer konnte ich ja hoffen, daß sie bald ihr Ende erreichen werden, oder sie mit ungebeugtem Muthe ertragen -: verboten war mir die fromme Beschäftigung mit jenen Schriften, welche mein in römischen Verordnungen ausgehungertes und vertrocknetes Herz allein tränken und stärken konnten, verboten war mir die Predigt vor dem armen Volke, durch welche ich dasselbe aus dem Rachen der gierigen Wölfe mit aller Macht zu entreißen versuchte; verboten war mir die Vorlesung, durch welche ich die Brüder unter den Mönchen von Menschensatzungen abzubringen und für die wahrhaft christliche Freiheit zu gewinnen gewohnt war; verboten war, um es kurz zu sagen, Christus selbst, der nirgends heller wiederstrahlt, nirgends gnädiger uns anblickt, als in jenem von ihm uns aus dem Himmel hernieder gebrachten Gotteswort: solche mehr als gottlästernde Gotteslästerungen konnte, ja durfte mein Herz nicht länger ertragen. Der Abt bewies sich mir bereits um Luthers willen überaus feindlich. Schon war der Name Luthers von ihnen allen mit öffentlichem Fluch belastet. Das hätte ich immerhin standhaft ertragen, wenn sie nur der Schrift die gebührende Ehre gezollt hätten. Aber so weit erstreckte sich bereits ihr Vorurtheil, daß sie Alles, was ich aus dem Evangelium oder aus Paulus mit Fleiß entlehnt hatte, verschrieen, als stamme es von Luther und sei darum ketzerisch und gottlos, wie sie denn auch gar keine Verantwortung meines Glaubens annehmen wollten. Eine Zeit lang übte ich mich wohl in christlicher Bescheidenheit und Geduld, so lange ich noch hoffen konnte, sie damit für Christum zu gewinnen. Darum beugte ich, obschon ich selbst zur christlichen Freiheit hindurch gedrungen war, meinen Nacken um ihretwillen gern unter das Joch des Gesetzes, ward den Juden ein Jude und wünschte mit Paulo ein Fluch für meine Brüder zu werden. Als ich aber gewahr werden mußte, daß ich damit gar nichts ausrichtete und daß sie meine Hoffnung Tag um Tag mit ihrer Hartnäckigkeit vereitelten (wie denn diese Art Leute überaus zäh an ihrem Aberglauben festhält), so erachtete ich es an der Zeit, an mich selbst zu denken, ehe ich durch längeren Verzug mich selbst mit ihnen ins Verderben stürzte. Diese Gefahr lag aber nahe. So ging ich denn gemäß dem Befehl Christi, der seine Jünger hieß, aus der Stadt zu ziehen, welche sein Wort nicht annehme. Im Vertrauen auf welchen Beistand und unter welchen Bedingungen ich aber schied, zu erzählen, das würde mich zu weit führen. Aber, höre ich dich entgegnen, du hättest das Aergerniß vermeiden sollen! Diesen Einwand habe ich mir oft und viel vorgehalten; da ich aber auch unter Jenen (wenn ich Christum nicht verläugnen wollte) ohne Anstoß nicht leben konnte, und die unwissenden Leute, die mir Tag um Tag vorwarfen, daß ich ihnen zum größten Aergerniß gereiche, mich fortwährend Ketzer schalten, bat ich sie wiederholt bei allen Heiligen um die Erlaubniß meines Abschieds. Da ich diesen nicht erhielt, ging ich auf das Dringen meines Gewissens, auf den Rath der Besten, mit der Hilfe Christi (denn daran darf ich nicht zweifeln) gegen ihr Wissen und Wollen, um vielleicht nie mehr zurückzukehren, wenn nicht zuvor dieser böse Geist aus den Mönchen durch den Geist Gottes ausgetrieben worden. Ob dieses jemals geschehen wird, weiß ich nicht; das aber weiß ich, daß der Aberglaube und die Werkgerechtigkeit sich bei ihnen bis zuletzt halten wird. Schreibe mir, welchen Lebensweg du mir einzuschlagen </w:t>
      </w:r>
      <w:proofErr w:type="spellStart"/>
      <w:r>
        <w:t>rathest</w:t>
      </w:r>
      <w:proofErr w:type="spellEnd"/>
      <w:r>
        <w:t>. Mein höchster Wunsch wäre, bei dir zu leben. Könntest du unsere Mutter überreden, daß sie hiezu die Einwilligung gäbe, so würdest du mir hiemit den willkommensten Beweis deiner Bruderliebe ablegen. Lebe wohl. Bestelle tausend Grüße an unsern Philippus und ebenso viele an den großmächtigen Luther.“</w:t>
      </w:r>
    </w:p>
    <w:p w14:paraId="46DF6B39" w14:textId="77777777" w:rsidR="005A5E40" w:rsidRPr="00E33FFD" w:rsidRDefault="005A5E40" w:rsidP="005A5E40">
      <w:pPr>
        <w:rPr>
          <w:lang w:eastAsia="de-DE"/>
        </w:rPr>
      </w:pPr>
    </w:p>
    <w:p w14:paraId="7C9CC139" w14:textId="0421529C" w:rsidR="005A5E40" w:rsidRDefault="005A5E40" w:rsidP="005A5E40">
      <w:pPr>
        <w:pStyle w:val="berschrift3"/>
        <w:rPr>
          <w:b/>
          <w:bCs/>
        </w:rPr>
      </w:pPr>
      <w:r>
        <w:br w:type="page"/>
      </w:r>
      <w:r w:rsidRPr="005A5E40">
        <w:t>Severus, Wolfgang – An Thomas Blaurer</w:t>
      </w:r>
    </w:p>
    <w:p w14:paraId="24AD9E52" w14:textId="77777777" w:rsidR="005A5E40" w:rsidRDefault="005A5E40" w:rsidP="005A5E40">
      <w:pPr>
        <w:pStyle w:val="StandardWeb"/>
        <w:spacing w:before="0" w:beforeAutospacing="0" w:after="150" w:afterAutospacing="0"/>
      </w:pPr>
      <w:r>
        <w:t>Linz, 29 Oktober 1523</w:t>
      </w:r>
    </w:p>
    <w:p w14:paraId="339F77F2" w14:textId="77777777" w:rsidR="005A5E40" w:rsidRDefault="005A5E40" w:rsidP="005A5E40">
      <w:pPr>
        <w:pStyle w:val="StandardWeb"/>
        <w:spacing w:before="0" w:beforeAutospacing="0" w:after="150" w:afterAutospacing="0"/>
      </w:pPr>
      <w:r>
        <w:t xml:space="preserve">In meinem Brief an Agricola, dem ich von Passau aus auf Mahnung von </w:t>
      </w:r>
      <w:proofErr w:type="spellStart"/>
      <w:r>
        <w:t>Gundelius</w:t>
      </w:r>
      <w:proofErr w:type="spellEnd"/>
      <w:r>
        <w:t xml:space="preserve"> schrieb, habe ich Dich grüßen lassen und mich entschuldigt, daß ich nicht einen eigenen Brief an Dich senden könne wegen der Abreise in die Heimat. Nachdem ich kaum eine Nacht dort verweilt, wurde ich an den Hof meines Gönners gerufen, der mich freundlich empfing und dem ich versprechen mußte, den Winter bei ihm zuzubringen. Inzwischen forderte mich mein vertrauter Freund Erasmus </w:t>
      </w:r>
      <w:proofErr w:type="spellStart"/>
      <w:r>
        <w:t>Axinurus</w:t>
      </w:r>
      <w:proofErr w:type="spellEnd"/>
      <w:r>
        <w:t xml:space="preserve"> schriftlich auf, nach Linz zu kommen, und teilte mir nach der Begrüßung mit, daß er in zwei Tagen nach Wittenberg verreisen wolle. Gern mache ich Gebrauch von dieser Gelegenheit, Euch zu schreiben, wie ich bei der Abreise versprochen habe, obwohl nicht viel zu berichten ist, als daß Herzog Ferdinand allenthalben streng verbietet, das Evangelium unter dem Volk zu verbreiten. Manche gehorchen, den Lüsten frönend, nur zu gern; das einfache Volk aber erbarmt mich, das, was immer es hört, als Gottes Wort annimmt. Welch ein Elend, daß unter allen Pfarrern in dem großen Erzherzogtum keiner ist, der durch die Finsternis Christus sähe und seine Lehre auch nur mit den Lippen gekostet hätte; gegen alle Anhänger einer reineren Religion aber wüten sie. Christus lasse auch für uns das Licht seiner Gerechtigkeit die Finsternis durchbrechen. Ihr seid glücklicher, die ihr den wahren Apostel Christi, Luther, und so manche andere hören könnt. Lebe wohl, grüße Kaspar </w:t>
      </w:r>
      <w:proofErr w:type="spellStart"/>
      <w:r>
        <w:t>Cruciatus</w:t>
      </w:r>
      <w:proofErr w:type="spellEnd"/>
      <w:r>
        <w:t xml:space="preserve"> und Kilian; ich werde ihnen gern erwidern, wenn sie mir schreiben. Wenn etwas Neues geschieht, teile es mir mit und laß unseren Verkehr durch die räumliche Trennung nicht ganz unterbrechen.</w:t>
      </w:r>
    </w:p>
    <w:p w14:paraId="24140C7B" w14:textId="77777777" w:rsidR="005A5E40" w:rsidRDefault="005A5E40" w:rsidP="005A5E40">
      <w:pPr>
        <w:pStyle w:val="berschrift3"/>
        <w:rPr>
          <w:b/>
          <w:bCs/>
        </w:rPr>
      </w:pPr>
      <w:r w:rsidRPr="005A5E40">
        <w:t>Blaurer</w:t>
      </w:r>
      <w:r>
        <w:t>,</w:t>
      </w:r>
      <w:r w:rsidRPr="005A5E40">
        <w:t xml:space="preserve"> </w:t>
      </w:r>
      <w:proofErr w:type="spellStart"/>
      <w:r w:rsidRPr="005A5E40">
        <w:t>Ambroius</w:t>
      </w:r>
      <w:proofErr w:type="spellEnd"/>
      <w:r w:rsidRPr="005A5E40">
        <w:t xml:space="preserve"> </w:t>
      </w:r>
      <w:r>
        <w:t>- A</w:t>
      </w:r>
      <w:r w:rsidRPr="005A5E40">
        <w:t>n Thomas Blaurer, 14.3.1536</w:t>
      </w:r>
    </w:p>
    <w:p w14:paraId="302F9936" w14:textId="77777777" w:rsidR="005A5E40" w:rsidRDefault="005A5E40" w:rsidP="005A5E40">
      <w:pPr>
        <w:pStyle w:val="StandardWeb"/>
        <w:spacing w:before="0" w:beforeAutospacing="0" w:after="150" w:afterAutospacing="0"/>
      </w:pPr>
      <w:r>
        <w:t xml:space="preserve">„Meine Frau brauch ich euch nicht erst zu empfehlen; sie rühmt in allen ihren Briefen eure Dienstwilligkeit; doch empfehle ich euch meine auch sonst genug empfohlene </w:t>
      </w:r>
      <w:proofErr w:type="spellStart"/>
      <w:r>
        <w:t>Wittwe</w:t>
      </w:r>
      <w:proofErr w:type="spellEnd"/>
      <w:r>
        <w:t xml:space="preserve">. Sag der lieben Hausfrau, mich verlang so sehr zu ihr, daß ich doch einmal viel Ding mit ihr redete. Ich </w:t>
      </w:r>
      <w:proofErr w:type="spellStart"/>
      <w:r>
        <w:t>werd</w:t>
      </w:r>
      <w:proofErr w:type="spellEnd"/>
      <w:r>
        <w:t xml:space="preserve"> wohl halb vergessen, wo </w:t>
      </w:r>
      <w:proofErr w:type="spellStart"/>
      <w:r>
        <w:t>verzeicht</w:t>
      </w:r>
      <w:proofErr w:type="spellEnd"/>
      <w:r>
        <w:t xml:space="preserve">, ehe ich komme; </w:t>
      </w:r>
      <w:proofErr w:type="spellStart"/>
      <w:r>
        <w:t>entbittet</w:t>
      </w:r>
      <w:proofErr w:type="spellEnd"/>
      <w:r>
        <w:t xml:space="preserve"> Gott treulich für mich. Ihr könnet euch leicht vorstellen, wie unbequem und unglücklich ich mich hier fühle. Ich lebe als ein Fremder. Stets neue Sorgen für die Kirchen nehmen mich in Anspruch. Vieles möchte ich ungeschehen, Anderes anders haben, und doch gelte ich Unschuldiger als der Schuldige für Alles. Die Kirchenvisitation, deren Beendigung mir vielleicht die Rückkehr zu euch gestattet, wird so oft ausgesetzt, daß sie wohl, wenn es so fortgeht, vor vollen zwei Jahren nicht zum Abschluß kommen dürfte. Unterdessen bin ich eures Anblicks und des Zusammenlebens mit euch und allen meinen Lieben, insbesondere mit meiner allerliebsten Frau beraubt, beraubt bin ich auch meiner Studien, beraubt auch aller der Dinge, welche dieses elende Leben erträglich machen und das Gefühl jener Leiden mildern könnten. Und was das Schlimmste ist, ich finde keine Gründe mich loszumachen, außer solchen, welche der Herzog gar nicht oder nur wenig gelten läßt. Doch sage ich dieses nur dir, denn ich möchte nicht, daß meine Frau von diesem Verzug erfahre; vielmehr soll sie durch die Hoffnung auf meine baldige Heimkehr aufrecht erhalten werden. Und vielleicht führt der Herr ja eine unerwartete Gelegenheit herbei, die mir die Rückkehr zu euch gestattet.“</w:t>
      </w:r>
    </w:p>
    <w:p w14:paraId="3D428BFE" w14:textId="29A5E9D6" w:rsidR="00E33FFD" w:rsidRDefault="00E33FFD" w:rsidP="005A5E40">
      <w:pPr>
        <w:pStyle w:val="berschrift3"/>
        <w:rPr>
          <w:b/>
          <w:bCs/>
        </w:rPr>
      </w:pPr>
      <w:proofErr w:type="spellStart"/>
      <w:r w:rsidRPr="005A5E40">
        <w:t>Schöbenhaber</w:t>
      </w:r>
      <w:proofErr w:type="spellEnd"/>
      <w:r w:rsidRPr="005A5E40">
        <w:t>, Melchior – An Thomas Blaurer</w:t>
      </w:r>
    </w:p>
    <w:p w14:paraId="3D016DC2" w14:textId="77777777" w:rsidR="00E33FFD" w:rsidRDefault="00E33FFD" w:rsidP="00E33FFD">
      <w:pPr>
        <w:pStyle w:val="StandardWeb"/>
        <w:spacing w:before="0" w:beforeAutospacing="0" w:after="150" w:afterAutospacing="0"/>
      </w:pPr>
      <w:r>
        <w:t>Memmingen 1537 Dezember 11</w:t>
      </w:r>
    </w:p>
    <w:p w14:paraId="7ADC872F" w14:textId="77777777" w:rsidR="00E33FFD" w:rsidRDefault="00E33FFD" w:rsidP="00E33FFD">
      <w:pPr>
        <w:pStyle w:val="StandardWeb"/>
        <w:spacing w:before="0" w:beforeAutospacing="0" w:after="150" w:afterAutospacing="0"/>
      </w:pPr>
      <w:r>
        <w:t>Deinen Brief habe ich samt den Schriften Calvins erhalten und danke Dir, daß Du diese an mich gesandt hast. Kann ich Dir in etwas dienen, so befiehl; Du wirst mich stets willig finden.</w:t>
      </w:r>
    </w:p>
    <w:p w14:paraId="793B22DC" w14:textId="77777777" w:rsidR="00E33FFD" w:rsidRDefault="00E33FFD" w:rsidP="00E33FFD">
      <w:pPr>
        <w:pStyle w:val="StandardWeb"/>
        <w:spacing w:before="0" w:beforeAutospacing="0" w:after="150" w:afterAutospacing="0"/>
      </w:pPr>
      <w:r>
        <w:t xml:space="preserve">Datum 11. </w:t>
      </w:r>
      <w:proofErr w:type="spellStart"/>
      <w:r>
        <w:t>Decembris</w:t>
      </w:r>
      <w:proofErr w:type="spellEnd"/>
      <w:r>
        <w:t xml:space="preserve"> anno 1537.</w:t>
      </w:r>
    </w:p>
    <w:p w14:paraId="6CB55DD0" w14:textId="77777777" w:rsidR="00E33FFD" w:rsidRDefault="00E33FFD" w:rsidP="00E33FFD">
      <w:pPr>
        <w:pStyle w:val="StandardWeb"/>
        <w:spacing w:before="0" w:beforeAutospacing="0" w:after="150" w:afterAutospacing="0"/>
      </w:pPr>
      <w:r>
        <w:t>Das Geld für die Bücher habe ich Deinem Verwandten Ehinger gegeben.</w:t>
      </w:r>
    </w:p>
    <w:p w14:paraId="5A52313D" w14:textId="01FA318F" w:rsidR="00D5498D" w:rsidRPr="00D5498D" w:rsidRDefault="00D5498D" w:rsidP="00E33FFD">
      <w:pPr>
        <w:pStyle w:val="berschrift1"/>
      </w:pPr>
      <w:r w:rsidRPr="00D5498D">
        <w:t>Quellen:</w:t>
      </w:r>
    </w:p>
    <w:p w14:paraId="1E37C4A2" w14:textId="77777777" w:rsidR="00D5498D" w:rsidRPr="00D5498D" w:rsidRDefault="00D5498D" w:rsidP="00E33FF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C7F3BAA" w14:textId="77777777" w:rsidR="00D5498D" w:rsidRPr="00D5498D" w:rsidRDefault="00D5498D" w:rsidP="00E33FF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820C72C" w14:textId="77777777" w:rsidR="00D5498D" w:rsidRPr="00D5498D" w:rsidRDefault="00D5498D" w:rsidP="00E33FF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C85915E" w14:textId="77777777" w:rsidR="008E63BE" w:rsidRDefault="00D5498D" w:rsidP="00E33FF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B268755" w14:textId="77777777" w:rsidR="00D5498D" w:rsidRDefault="008E63BE" w:rsidP="00E33FF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022ACF5" w14:textId="77777777" w:rsidR="00082307" w:rsidRPr="00082307" w:rsidRDefault="00082307" w:rsidP="00E33FFD">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D520E32" w14:textId="77777777" w:rsidR="00082307" w:rsidRPr="00082307" w:rsidRDefault="00082307" w:rsidP="00E33FFD">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FF749D1" w14:textId="77777777" w:rsidR="00082307" w:rsidRPr="00082307" w:rsidRDefault="00082307" w:rsidP="00E33FFD">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CD78C7F" w14:textId="77777777" w:rsidR="00082307" w:rsidRPr="00082307" w:rsidRDefault="00082307" w:rsidP="00E33FFD">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435DF79" w14:textId="77777777" w:rsidR="00D5498D" w:rsidRPr="00D5498D" w:rsidRDefault="00D5498D" w:rsidP="00E33FF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1CAD7D5" w14:textId="77777777" w:rsidR="008E63BE" w:rsidRDefault="00D5498D" w:rsidP="00E33FF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C6ED08" w14:textId="0D6AE98A" w:rsidR="008E63BE" w:rsidRDefault="008E63BE" w:rsidP="00E33FFD">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FEC"/>
    <w:rsid w:val="00082307"/>
    <w:rsid w:val="000C66E5"/>
    <w:rsid w:val="001F54C4"/>
    <w:rsid w:val="0022039F"/>
    <w:rsid w:val="00272484"/>
    <w:rsid w:val="00297F83"/>
    <w:rsid w:val="002C0FEC"/>
    <w:rsid w:val="002E6D11"/>
    <w:rsid w:val="00381C0C"/>
    <w:rsid w:val="00537F59"/>
    <w:rsid w:val="005A5E40"/>
    <w:rsid w:val="007166CE"/>
    <w:rsid w:val="007E1779"/>
    <w:rsid w:val="0080048B"/>
    <w:rsid w:val="0083667B"/>
    <w:rsid w:val="00890A24"/>
    <w:rsid w:val="008D7463"/>
    <w:rsid w:val="008E417E"/>
    <w:rsid w:val="008E63BE"/>
    <w:rsid w:val="00B365E5"/>
    <w:rsid w:val="00C35859"/>
    <w:rsid w:val="00CC4EAC"/>
    <w:rsid w:val="00D14D4F"/>
    <w:rsid w:val="00D5498D"/>
    <w:rsid w:val="00DA6FEB"/>
    <w:rsid w:val="00E33F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CEF5D"/>
  <w15:chartTrackingRefBased/>
  <w15:docId w15:val="{C1AACDE8-2F6A-40F0-AA31-BBC8BCE27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E33FFD"/>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customStyle="1" w:styleId="berschrift3Zchn">
    <w:name w:val="Überschrift 3 Zchn"/>
    <w:basedOn w:val="Absatz-Standardschriftart"/>
    <w:link w:val="berschrift3"/>
    <w:uiPriority w:val="9"/>
    <w:rsid w:val="00E33FFD"/>
    <w:rPr>
      <w:rFonts w:asciiTheme="majorHAnsi" w:eastAsiaTheme="majorEastAsia" w:hAnsiTheme="majorHAnsi" w:cstheme="majorBidi"/>
      <w:color w:val="1F4D78" w:themeColor="accent1" w:themeShade="7F"/>
      <w:sz w:val="24"/>
      <w:szCs w:val="24"/>
      <w:lang w:eastAsia="en-US"/>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edit-link">
    <w:name w:val="edit-link"/>
    <w:basedOn w:val="Absatz-Standardschriftart"/>
    <w:rsid w:val="00E33FFD"/>
  </w:style>
  <w:style w:type="paragraph" w:styleId="StandardWeb">
    <w:name w:val="Normal (Web)"/>
    <w:basedOn w:val="Standard"/>
    <w:uiPriority w:val="99"/>
    <w:semiHidden/>
    <w:unhideWhenUsed/>
    <w:rsid w:val="00E33FFD"/>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E33FFD"/>
    <w:rPr>
      <w:i/>
      <w:iCs/>
    </w:rPr>
  </w:style>
  <w:style w:type="character" w:customStyle="1" w:styleId="posted-on">
    <w:name w:val="posted-on"/>
    <w:basedOn w:val="Absatz-Standardschriftart"/>
    <w:rsid w:val="00E33FFD"/>
  </w:style>
  <w:style w:type="character" w:customStyle="1" w:styleId="author">
    <w:name w:val="author"/>
    <w:basedOn w:val="Absatz-Standardschriftart"/>
    <w:rsid w:val="00E33FFD"/>
  </w:style>
  <w:style w:type="character" w:customStyle="1" w:styleId="cat-links">
    <w:name w:val="cat-links"/>
    <w:basedOn w:val="Absatz-Standardschriftart"/>
    <w:rsid w:val="00E33FFD"/>
  </w:style>
  <w:style w:type="character" w:customStyle="1" w:styleId="tags-links">
    <w:name w:val="tags-links"/>
    <w:basedOn w:val="Absatz-Standardschriftart"/>
    <w:rsid w:val="00E33FFD"/>
  </w:style>
  <w:style w:type="character" w:customStyle="1" w:styleId="comments-link">
    <w:name w:val="comments-link"/>
    <w:basedOn w:val="Absatz-Standardschriftart"/>
    <w:rsid w:val="00E33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97353230">
      <w:bodyDiv w:val="1"/>
      <w:marLeft w:val="0"/>
      <w:marRight w:val="0"/>
      <w:marTop w:val="0"/>
      <w:marBottom w:val="0"/>
      <w:divBdr>
        <w:top w:val="none" w:sz="0" w:space="0" w:color="auto"/>
        <w:left w:val="none" w:sz="0" w:space="0" w:color="auto"/>
        <w:bottom w:val="none" w:sz="0" w:space="0" w:color="auto"/>
        <w:right w:val="none" w:sz="0" w:space="0" w:color="auto"/>
      </w:divBdr>
      <w:divsChild>
        <w:div w:id="796525981">
          <w:marLeft w:val="0"/>
          <w:marRight w:val="0"/>
          <w:marTop w:val="0"/>
          <w:marBottom w:val="0"/>
          <w:divBdr>
            <w:top w:val="none" w:sz="0" w:space="0" w:color="auto"/>
            <w:left w:val="none" w:sz="0" w:space="0" w:color="auto"/>
            <w:bottom w:val="none" w:sz="0" w:space="0" w:color="auto"/>
            <w:right w:val="none" w:sz="0" w:space="0" w:color="auto"/>
          </w:divBdr>
        </w:div>
        <w:div w:id="1565873657">
          <w:marLeft w:val="0"/>
          <w:marRight w:val="0"/>
          <w:marTop w:val="0"/>
          <w:marBottom w:val="0"/>
          <w:divBdr>
            <w:top w:val="none" w:sz="0" w:space="0" w:color="auto"/>
            <w:left w:val="none" w:sz="0" w:space="0" w:color="auto"/>
            <w:bottom w:val="none" w:sz="0" w:space="0" w:color="auto"/>
            <w:right w:val="none" w:sz="0" w:space="0" w:color="auto"/>
          </w:divBdr>
        </w:div>
        <w:div w:id="1312127520">
          <w:marLeft w:val="0"/>
          <w:marRight w:val="0"/>
          <w:marTop w:val="0"/>
          <w:marBottom w:val="0"/>
          <w:divBdr>
            <w:top w:val="none" w:sz="0" w:space="0" w:color="auto"/>
            <w:left w:val="none" w:sz="0" w:space="0" w:color="auto"/>
            <w:bottom w:val="none" w:sz="0" w:space="0" w:color="auto"/>
            <w:right w:val="none" w:sz="0" w:space="0" w:color="auto"/>
          </w:divBdr>
        </w:div>
        <w:div w:id="1100878873">
          <w:marLeft w:val="0"/>
          <w:marRight w:val="0"/>
          <w:marTop w:val="0"/>
          <w:marBottom w:val="0"/>
          <w:divBdr>
            <w:top w:val="none" w:sz="0" w:space="0" w:color="auto"/>
            <w:left w:val="none" w:sz="0" w:space="0" w:color="auto"/>
            <w:bottom w:val="none" w:sz="0" w:space="0" w:color="auto"/>
            <w:right w:val="none" w:sz="0" w:space="0" w:color="auto"/>
          </w:divBdr>
        </w:div>
        <w:div w:id="480538985">
          <w:marLeft w:val="0"/>
          <w:marRight w:val="0"/>
          <w:marTop w:val="0"/>
          <w:marBottom w:val="0"/>
          <w:divBdr>
            <w:top w:val="none" w:sz="0" w:space="0" w:color="auto"/>
            <w:left w:val="none" w:sz="0" w:space="0" w:color="auto"/>
            <w:bottom w:val="none" w:sz="0" w:space="0" w:color="auto"/>
            <w:right w:val="none" w:sz="0" w:space="0" w:color="auto"/>
          </w:divBdr>
        </w:div>
        <w:div w:id="1869565400">
          <w:marLeft w:val="0"/>
          <w:marRight w:val="0"/>
          <w:marTop w:val="0"/>
          <w:marBottom w:val="0"/>
          <w:divBdr>
            <w:top w:val="none" w:sz="0" w:space="0" w:color="auto"/>
            <w:left w:val="none" w:sz="0" w:space="0" w:color="auto"/>
            <w:bottom w:val="none" w:sz="0" w:space="0" w:color="auto"/>
            <w:right w:val="none" w:sz="0" w:space="0" w:color="auto"/>
          </w:divBdr>
        </w:div>
        <w:div w:id="2104261284">
          <w:marLeft w:val="0"/>
          <w:marRight w:val="0"/>
          <w:marTop w:val="0"/>
          <w:marBottom w:val="0"/>
          <w:divBdr>
            <w:top w:val="none" w:sz="0" w:space="0" w:color="auto"/>
            <w:left w:val="none" w:sz="0" w:space="0" w:color="auto"/>
            <w:bottom w:val="none" w:sz="0" w:space="0" w:color="auto"/>
            <w:right w:val="none" w:sz="0" w:space="0" w:color="auto"/>
          </w:divBdr>
        </w:div>
        <w:div w:id="428549524">
          <w:marLeft w:val="0"/>
          <w:marRight w:val="0"/>
          <w:marTop w:val="0"/>
          <w:marBottom w:val="0"/>
          <w:divBdr>
            <w:top w:val="none" w:sz="0" w:space="0" w:color="auto"/>
            <w:left w:val="none" w:sz="0" w:space="0" w:color="auto"/>
            <w:bottom w:val="none" w:sz="0" w:space="0" w:color="auto"/>
            <w:right w:val="none" w:sz="0" w:space="0" w:color="auto"/>
          </w:divBdr>
        </w:div>
        <w:div w:id="795561105">
          <w:marLeft w:val="0"/>
          <w:marRight w:val="0"/>
          <w:marTop w:val="0"/>
          <w:marBottom w:val="0"/>
          <w:divBdr>
            <w:top w:val="none" w:sz="0" w:space="0" w:color="auto"/>
            <w:left w:val="none" w:sz="0" w:space="0" w:color="auto"/>
            <w:bottom w:val="none" w:sz="0" w:space="0" w:color="auto"/>
            <w:right w:val="none" w:sz="0" w:space="0" w:color="auto"/>
          </w:divBdr>
        </w:div>
        <w:div w:id="2141919114">
          <w:marLeft w:val="0"/>
          <w:marRight w:val="0"/>
          <w:marTop w:val="0"/>
          <w:marBottom w:val="0"/>
          <w:divBdr>
            <w:top w:val="none" w:sz="0" w:space="0" w:color="auto"/>
            <w:left w:val="none" w:sz="0" w:space="0" w:color="auto"/>
            <w:bottom w:val="none" w:sz="0" w:space="0" w:color="auto"/>
            <w:right w:val="none" w:sz="0" w:space="0" w:color="auto"/>
          </w:divBdr>
        </w:div>
      </w:divsChild>
    </w:div>
    <w:div w:id="655649118">
      <w:bodyDiv w:val="1"/>
      <w:marLeft w:val="0"/>
      <w:marRight w:val="0"/>
      <w:marTop w:val="0"/>
      <w:marBottom w:val="0"/>
      <w:divBdr>
        <w:top w:val="none" w:sz="0" w:space="0" w:color="auto"/>
        <w:left w:val="none" w:sz="0" w:space="0" w:color="auto"/>
        <w:bottom w:val="none" w:sz="0" w:space="0" w:color="auto"/>
        <w:right w:val="none" w:sz="0" w:space="0" w:color="auto"/>
      </w:divBdr>
      <w:divsChild>
        <w:div w:id="909076222">
          <w:marLeft w:val="0"/>
          <w:marRight w:val="0"/>
          <w:marTop w:val="0"/>
          <w:marBottom w:val="0"/>
          <w:divBdr>
            <w:top w:val="none" w:sz="0" w:space="0" w:color="auto"/>
            <w:left w:val="none" w:sz="0" w:space="0" w:color="auto"/>
            <w:bottom w:val="none" w:sz="0" w:space="0" w:color="auto"/>
            <w:right w:val="none" w:sz="0" w:space="0" w:color="auto"/>
          </w:divBdr>
        </w:div>
        <w:div w:id="1353847862">
          <w:marLeft w:val="0"/>
          <w:marRight w:val="0"/>
          <w:marTop w:val="0"/>
          <w:marBottom w:val="0"/>
          <w:divBdr>
            <w:top w:val="none" w:sz="0" w:space="0" w:color="auto"/>
            <w:left w:val="none" w:sz="0" w:space="0" w:color="auto"/>
            <w:bottom w:val="none" w:sz="0" w:space="0" w:color="auto"/>
            <w:right w:val="none" w:sz="0" w:space="0" w:color="auto"/>
          </w:divBdr>
        </w:div>
        <w:div w:id="2078437529">
          <w:marLeft w:val="0"/>
          <w:marRight w:val="0"/>
          <w:marTop w:val="0"/>
          <w:marBottom w:val="0"/>
          <w:divBdr>
            <w:top w:val="none" w:sz="0" w:space="0" w:color="auto"/>
            <w:left w:val="none" w:sz="0" w:space="0" w:color="auto"/>
            <w:bottom w:val="none" w:sz="0" w:space="0" w:color="auto"/>
            <w:right w:val="none" w:sz="0" w:space="0" w:color="auto"/>
          </w:divBdr>
        </w:div>
        <w:div w:id="144869245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84106936">
      <w:bodyDiv w:val="1"/>
      <w:marLeft w:val="0"/>
      <w:marRight w:val="0"/>
      <w:marTop w:val="0"/>
      <w:marBottom w:val="0"/>
      <w:divBdr>
        <w:top w:val="none" w:sz="0" w:space="0" w:color="auto"/>
        <w:left w:val="none" w:sz="0" w:space="0" w:color="auto"/>
        <w:bottom w:val="none" w:sz="0" w:space="0" w:color="auto"/>
        <w:right w:val="none" w:sz="0" w:space="0" w:color="auto"/>
      </w:divBdr>
      <w:divsChild>
        <w:div w:id="421415241">
          <w:marLeft w:val="0"/>
          <w:marRight w:val="0"/>
          <w:marTop w:val="0"/>
          <w:marBottom w:val="0"/>
          <w:divBdr>
            <w:top w:val="none" w:sz="0" w:space="0" w:color="auto"/>
            <w:left w:val="none" w:sz="0" w:space="0" w:color="auto"/>
            <w:bottom w:val="none" w:sz="0" w:space="0" w:color="auto"/>
            <w:right w:val="none" w:sz="0" w:space="0" w:color="auto"/>
          </w:divBdr>
        </w:div>
        <w:div w:id="421341176">
          <w:marLeft w:val="0"/>
          <w:marRight w:val="0"/>
          <w:marTop w:val="0"/>
          <w:marBottom w:val="0"/>
          <w:divBdr>
            <w:top w:val="none" w:sz="0" w:space="0" w:color="auto"/>
            <w:left w:val="none" w:sz="0" w:space="0" w:color="auto"/>
            <w:bottom w:val="none" w:sz="0" w:space="0" w:color="auto"/>
            <w:right w:val="none" w:sz="0" w:space="0" w:color="auto"/>
          </w:divBdr>
        </w:div>
        <w:div w:id="1446537433">
          <w:marLeft w:val="0"/>
          <w:marRight w:val="0"/>
          <w:marTop w:val="0"/>
          <w:marBottom w:val="0"/>
          <w:divBdr>
            <w:top w:val="none" w:sz="0" w:space="0" w:color="auto"/>
            <w:left w:val="none" w:sz="0" w:space="0" w:color="auto"/>
            <w:bottom w:val="none" w:sz="0" w:space="0" w:color="auto"/>
            <w:right w:val="none" w:sz="0" w:space="0" w:color="auto"/>
          </w:divBdr>
        </w:div>
        <w:div w:id="54739583">
          <w:marLeft w:val="0"/>
          <w:marRight w:val="0"/>
          <w:marTop w:val="0"/>
          <w:marBottom w:val="0"/>
          <w:divBdr>
            <w:top w:val="none" w:sz="0" w:space="0" w:color="auto"/>
            <w:left w:val="none" w:sz="0" w:space="0" w:color="auto"/>
            <w:bottom w:val="none" w:sz="0" w:space="0" w:color="auto"/>
            <w:right w:val="none" w:sz="0" w:space="0" w:color="auto"/>
          </w:divBdr>
        </w:div>
        <w:div w:id="626087543">
          <w:marLeft w:val="0"/>
          <w:marRight w:val="0"/>
          <w:marTop w:val="0"/>
          <w:marBottom w:val="0"/>
          <w:divBdr>
            <w:top w:val="none" w:sz="0" w:space="0" w:color="auto"/>
            <w:left w:val="none" w:sz="0" w:space="0" w:color="auto"/>
            <w:bottom w:val="none" w:sz="0" w:space="0" w:color="auto"/>
            <w:right w:val="none" w:sz="0" w:space="0" w:color="auto"/>
          </w:divBdr>
        </w:div>
        <w:div w:id="954944263">
          <w:marLeft w:val="0"/>
          <w:marRight w:val="0"/>
          <w:marTop w:val="0"/>
          <w:marBottom w:val="0"/>
          <w:divBdr>
            <w:top w:val="none" w:sz="0" w:space="0" w:color="auto"/>
            <w:left w:val="none" w:sz="0" w:space="0" w:color="auto"/>
            <w:bottom w:val="none" w:sz="0" w:space="0" w:color="auto"/>
            <w:right w:val="none" w:sz="0" w:space="0" w:color="auto"/>
          </w:divBdr>
        </w:div>
        <w:div w:id="1888947873">
          <w:marLeft w:val="0"/>
          <w:marRight w:val="0"/>
          <w:marTop w:val="0"/>
          <w:marBottom w:val="0"/>
          <w:divBdr>
            <w:top w:val="none" w:sz="0" w:space="0" w:color="auto"/>
            <w:left w:val="none" w:sz="0" w:space="0" w:color="auto"/>
            <w:bottom w:val="none" w:sz="0" w:space="0" w:color="auto"/>
            <w:right w:val="none" w:sz="0" w:space="0" w:color="auto"/>
          </w:divBdr>
        </w:div>
        <w:div w:id="1354258155">
          <w:marLeft w:val="0"/>
          <w:marRight w:val="0"/>
          <w:marTop w:val="0"/>
          <w:marBottom w:val="0"/>
          <w:divBdr>
            <w:top w:val="none" w:sz="0" w:space="0" w:color="auto"/>
            <w:left w:val="none" w:sz="0" w:space="0" w:color="auto"/>
            <w:bottom w:val="none" w:sz="0" w:space="0" w:color="auto"/>
            <w:right w:val="none" w:sz="0" w:space="0" w:color="auto"/>
          </w:divBdr>
        </w:div>
        <w:div w:id="562496191">
          <w:marLeft w:val="0"/>
          <w:marRight w:val="0"/>
          <w:marTop w:val="0"/>
          <w:marBottom w:val="0"/>
          <w:divBdr>
            <w:top w:val="none" w:sz="0" w:space="0" w:color="auto"/>
            <w:left w:val="none" w:sz="0" w:space="0" w:color="auto"/>
            <w:bottom w:val="none" w:sz="0" w:space="0" w:color="auto"/>
            <w:right w:val="none" w:sz="0" w:space="0" w:color="auto"/>
          </w:divBdr>
        </w:div>
        <w:div w:id="168670540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38521904">
      <w:bodyDiv w:val="1"/>
      <w:marLeft w:val="0"/>
      <w:marRight w:val="0"/>
      <w:marTop w:val="0"/>
      <w:marBottom w:val="0"/>
      <w:divBdr>
        <w:top w:val="none" w:sz="0" w:space="0" w:color="auto"/>
        <w:left w:val="none" w:sz="0" w:space="0" w:color="auto"/>
        <w:bottom w:val="none" w:sz="0" w:space="0" w:color="auto"/>
        <w:right w:val="none" w:sz="0" w:space="0" w:color="auto"/>
      </w:divBdr>
      <w:divsChild>
        <w:div w:id="2051374348">
          <w:marLeft w:val="0"/>
          <w:marRight w:val="0"/>
          <w:marTop w:val="0"/>
          <w:marBottom w:val="0"/>
          <w:divBdr>
            <w:top w:val="none" w:sz="0" w:space="0" w:color="auto"/>
            <w:left w:val="none" w:sz="0" w:space="0" w:color="auto"/>
            <w:bottom w:val="none" w:sz="0" w:space="0" w:color="auto"/>
            <w:right w:val="none" w:sz="0" w:space="0" w:color="auto"/>
          </w:divBdr>
        </w:div>
      </w:divsChild>
    </w:div>
    <w:div w:id="1461074050">
      <w:bodyDiv w:val="1"/>
      <w:marLeft w:val="0"/>
      <w:marRight w:val="0"/>
      <w:marTop w:val="0"/>
      <w:marBottom w:val="0"/>
      <w:divBdr>
        <w:top w:val="none" w:sz="0" w:space="0" w:color="auto"/>
        <w:left w:val="none" w:sz="0" w:space="0" w:color="auto"/>
        <w:bottom w:val="none" w:sz="0" w:space="0" w:color="auto"/>
        <w:right w:val="none" w:sz="0" w:space="0" w:color="auto"/>
      </w:divBdr>
      <w:divsChild>
        <w:div w:id="1460413112">
          <w:marLeft w:val="0"/>
          <w:marRight w:val="0"/>
          <w:marTop w:val="0"/>
          <w:marBottom w:val="0"/>
          <w:divBdr>
            <w:top w:val="none" w:sz="0" w:space="0" w:color="auto"/>
            <w:left w:val="none" w:sz="0" w:space="0" w:color="auto"/>
            <w:bottom w:val="none" w:sz="0" w:space="0" w:color="auto"/>
            <w:right w:val="none" w:sz="0" w:space="0" w:color="auto"/>
          </w:divBdr>
        </w:div>
        <w:div w:id="1862625370">
          <w:marLeft w:val="0"/>
          <w:marRight w:val="0"/>
          <w:marTop w:val="0"/>
          <w:marBottom w:val="0"/>
          <w:divBdr>
            <w:top w:val="none" w:sz="0" w:space="0" w:color="auto"/>
            <w:left w:val="none" w:sz="0" w:space="0" w:color="auto"/>
            <w:bottom w:val="none" w:sz="0" w:space="0" w:color="auto"/>
            <w:right w:val="none" w:sz="0" w:space="0" w:color="auto"/>
          </w:divBdr>
        </w:div>
        <w:div w:id="1763866773">
          <w:marLeft w:val="0"/>
          <w:marRight w:val="0"/>
          <w:marTop w:val="0"/>
          <w:marBottom w:val="0"/>
          <w:divBdr>
            <w:top w:val="none" w:sz="0" w:space="0" w:color="auto"/>
            <w:left w:val="none" w:sz="0" w:space="0" w:color="auto"/>
            <w:bottom w:val="none" w:sz="0" w:space="0" w:color="auto"/>
            <w:right w:val="none" w:sz="0" w:space="0" w:color="auto"/>
          </w:divBdr>
        </w:div>
        <w:div w:id="344597922">
          <w:marLeft w:val="0"/>
          <w:marRight w:val="0"/>
          <w:marTop w:val="0"/>
          <w:marBottom w:val="0"/>
          <w:divBdr>
            <w:top w:val="none" w:sz="0" w:space="0" w:color="auto"/>
            <w:left w:val="none" w:sz="0" w:space="0" w:color="auto"/>
            <w:bottom w:val="none" w:sz="0" w:space="0" w:color="auto"/>
            <w:right w:val="none" w:sz="0" w:space="0" w:color="auto"/>
          </w:divBdr>
        </w:div>
      </w:divsChild>
    </w:div>
    <w:div w:id="1481775122">
      <w:bodyDiv w:val="1"/>
      <w:marLeft w:val="0"/>
      <w:marRight w:val="0"/>
      <w:marTop w:val="0"/>
      <w:marBottom w:val="0"/>
      <w:divBdr>
        <w:top w:val="none" w:sz="0" w:space="0" w:color="auto"/>
        <w:left w:val="none" w:sz="0" w:space="0" w:color="auto"/>
        <w:bottom w:val="none" w:sz="0" w:space="0" w:color="auto"/>
        <w:right w:val="none" w:sz="0" w:space="0" w:color="auto"/>
      </w:divBdr>
      <w:divsChild>
        <w:div w:id="1253978343">
          <w:marLeft w:val="0"/>
          <w:marRight w:val="0"/>
          <w:marTop w:val="0"/>
          <w:marBottom w:val="0"/>
          <w:divBdr>
            <w:top w:val="none" w:sz="0" w:space="0" w:color="auto"/>
            <w:left w:val="none" w:sz="0" w:space="0" w:color="auto"/>
            <w:bottom w:val="none" w:sz="0" w:space="0" w:color="auto"/>
            <w:right w:val="none" w:sz="0" w:space="0" w:color="auto"/>
          </w:divBdr>
          <w:divsChild>
            <w:div w:id="246499155">
              <w:marLeft w:val="0"/>
              <w:marRight w:val="0"/>
              <w:marTop w:val="0"/>
              <w:marBottom w:val="0"/>
              <w:divBdr>
                <w:top w:val="none" w:sz="0" w:space="0" w:color="auto"/>
                <w:left w:val="none" w:sz="0" w:space="0" w:color="auto"/>
                <w:bottom w:val="none" w:sz="0" w:space="0" w:color="auto"/>
                <w:right w:val="none" w:sz="0" w:space="0" w:color="auto"/>
              </w:divBdr>
            </w:div>
          </w:divsChild>
        </w:div>
        <w:div w:id="1138717083">
          <w:marLeft w:val="0"/>
          <w:marRight w:val="0"/>
          <w:marTop w:val="0"/>
          <w:marBottom w:val="0"/>
          <w:divBdr>
            <w:top w:val="none" w:sz="0" w:space="0" w:color="auto"/>
            <w:left w:val="none" w:sz="0" w:space="0" w:color="auto"/>
            <w:bottom w:val="none" w:sz="0" w:space="0" w:color="auto"/>
            <w:right w:val="none" w:sz="0" w:space="0" w:color="auto"/>
          </w:divBdr>
          <w:divsChild>
            <w:div w:id="469440715">
              <w:marLeft w:val="0"/>
              <w:marRight w:val="0"/>
              <w:marTop w:val="0"/>
              <w:marBottom w:val="0"/>
              <w:divBdr>
                <w:top w:val="none" w:sz="0" w:space="0" w:color="auto"/>
                <w:left w:val="none" w:sz="0" w:space="0" w:color="auto"/>
                <w:bottom w:val="none" w:sz="0" w:space="0" w:color="auto"/>
                <w:right w:val="none" w:sz="0" w:space="0" w:color="auto"/>
              </w:divBdr>
            </w:div>
          </w:divsChild>
        </w:div>
        <w:div w:id="349648762">
          <w:marLeft w:val="0"/>
          <w:marRight w:val="0"/>
          <w:marTop w:val="0"/>
          <w:marBottom w:val="0"/>
          <w:divBdr>
            <w:top w:val="none" w:sz="0" w:space="0" w:color="auto"/>
            <w:left w:val="none" w:sz="0" w:space="0" w:color="auto"/>
            <w:bottom w:val="none" w:sz="0" w:space="0" w:color="auto"/>
            <w:right w:val="none" w:sz="0" w:space="0" w:color="auto"/>
          </w:divBdr>
          <w:divsChild>
            <w:div w:id="2130007080">
              <w:marLeft w:val="0"/>
              <w:marRight w:val="0"/>
              <w:marTop w:val="0"/>
              <w:marBottom w:val="0"/>
              <w:divBdr>
                <w:top w:val="none" w:sz="0" w:space="0" w:color="auto"/>
                <w:left w:val="none" w:sz="0" w:space="0" w:color="auto"/>
                <w:bottom w:val="none" w:sz="0" w:space="0" w:color="auto"/>
                <w:right w:val="none" w:sz="0" w:space="0" w:color="auto"/>
              </w:divBdr>
            </w:div>
          </w:divsChild>
        </w:div>
        <w:div w:id="1220477467">
          <w:marLeft w:val="0"/>
          <w:marRight w:val="0"/>
          <w:marTop w:val="0"/>
          <w:marBottom w:val="0"/>
          <w:divBdr>
            <w:top w:val="none" w:sz="0" w:space="0" w:color="auto"/>
            <w:left w:val="none" w:sz="0" w:space="0" w:color="auto"/>
            <w:bottom w:val="none" w:sz="0" w:space="0" w:color="auto"/>
            <w:right w:val="none" w:sz="0" w:space="0" w:color="auto"/>
          </w:divBdr>
        </w:div>
        <w:div w:id="687561650">
          <w:marLeft w:val="0"/>
          <w:marRight w:val="0"/>
          <w:marTop w:val="0"/>
          <w:marBottom w:val="0"/>
          <w:divBdr>
            <w:top w:val="none" w:sz="0" w:space="0" w:color="auto"/>
            <w:left w:val="none" w:sz="0" w:space="0" w:color="auto"/>
            <w:bottom w:val="none" w:sz="0" w:space="0" w:color="auto"/>
            <w:right w:val="none" w:sz="0" w:space="0" w:color="auto"/>
          </w:divBdr>
          <w:divsChild>
            <w:div w:id="1334255876">
              <w:marLeft w:val="0"/>
              <w:marRight w:val="0"/>
              <w:marTop w:val="0"/>
              <w:marBottom w:val="0"/>
              <w:divBdr>
                <w:top w:val="none" w:sz="0" w:space="0" w:color="auto"/>
                <w:left w:val="none" w:sz="0" w:space="0" w:color="auto"/>
                <w:bottom w:val="none" w:sz="0" w:space="0" w:color="auto"/>
                <w:right w:val="none" w:sz="0" w:space="0" w:color="auto"/>
              </w:divBdr>
            </w:div>
          </w:divsChild>
        </w:div>
        <w:div w:id="791284202">
          <w:marLeft w:val="0"/>
          <w:marRight w:val="0"/>
          <w:marTop w:val="0"/>
          <w:marBottom w:val="0"/>
          <w:divBdr>
            <w:top w:val="none" w:sz="0" w:space="0" w:color="auto"/>
            <w:left w:val="none" w:sz="0" w:space="0" w:color="auto"/>
            <w:bottom w:val="none" w:sz="0" w:space="0" w:color="auto"/>
            <w:right w:val="none" w:sz="0" w:space="0" w:color="auto"/>
          </w:divBdr>
          <w:divsChild>
            <w:div w:id="1373774561">
              <w:marLeft w:val="0"/>
              <w:marRight w:val="0"/>
              <w:marTop w:val="0"/>
              <w:marBottom w:val="0"/>
              <w:divBdr>
                <w:top w:val="none" w:sz="0" w:space="0" w:color="auto"/>
                <w:left w:val="none" w:sz="0" w:space="0" w:color="auto"/>
                <w:bottom w:val="none" w:sz="0" w:space="0" w:color="auto"/>
                <w:right w:val="none" w:sz="0" w:space="0" w:color="auto"/>
              </w:divBdr>
            </w:div>
          </w:divsChild>
        </w:div>
        <w:div w:id="1809349023">
          <w:marLeft w:val="0"/>
          <w:marRight w:val="0"/>
          <w:marTop w:val="0"/>
          <w:marBottom w:val="0"/>
          <w:divBdr>
            <w:top w:val="none" w:sz="0" w:space="0" w:color="auto"/>
            <w:left w:val="none" w:sz="0" w:space="0" w:color="auto"/>
            <w:bottom w:val="none" w:sz="0" w:space="0" w:color="auto"/>
            <w:right w:val="none" w:sz="0" w:space="0" w:color="auto"/>
          </w:divBdr>
          <w:divsChild>
            <w:div w:id="1469207214">
              <w:marLeft w:val="0"/>
              <w:marRight w:val="0"/>
              <w:marTop w:val="0"/>
              <w:marBottom w:val="0"/>
              <w:divBdr>
                <w:top w:val="none" w:sz="0" w:space="0" w:color="auto"/>
                <w:left w:val="none" w:sz="0" w:space="0" w:color="auto"/>
                <w:bottom w:val="none" w:sz="0" w:space="0" w:color="auto"/>
                <w:right w:val="none" w:sz="0" w:space="0" w:color="auto"/>
              </w:divBdr>
            </w:div>
          </w:divsChild>
        </w:div>
        <w:div w:id="407651959">
          <w:marLeft w:val="0"/>
          <w:marRight w:val="0"/>
          <w:marTop w:val="0"/>
          <w:marBottom w:val="0"/>
          <w:divBdr>
            <w:top w:val="none" w:sz="0" w:space="0" w:color="auto"/>
            <w:left w:val="none" w:sz="0" w:space="0" w:color="auto"/>
            <w:bottom w:val="none" w:sz="0" w:space="0" w:color="auto"/>
            <w:right w:val="none" w:sz="0" w:space="0" w:color="auto"/>
          </w:divBdr>
          <w:divsChild>
            <w:div w:id="1956207997">
              <w:marLeft w:val="0"/>
              <w:marRight w:val="0"/>
              <w:marTop w:val="0"/>
              <w:marBottom w:val="0"/>
              <w:divBdr>
                <w:top w:val="none" w:sz="0" w:space="0" w:color="auto"/>
                <w:left w:val="none" w:sz="0" w:space="0" w:color="auto"/>
                <w:bottom w:val="none" w:sz="0" w:space="0" w:color="auto"/>
                <w:right w:val="none" w:sz="0" w:space="0" w:color="auto"/>
              </w:divBdr>
            </w:div>
          </w:divsChild>
        </w:div>
        <w:div w:id="1824466138">
          <w:marLeft w:val="0"/>
          <w:marRight w:val="0"/>
          <w:marTop w:val="0"/>
          <w:marBottom w:val="0"/>
          <w:divBdr>
            <w:top w:val="none" w:sz="0" w:space="0" w:color="auto"/>
            <w:left w:val="none" w:sz="0" w:space="0" w:color="auto"/>
            <w:bottom w:val="none" w:sz="0" w:space="0" w:color="auto"/>
            <w:right w:val="none" w:sz="0" w:space="0" w:color="auto"/>
          </w:divBdr>
        </w:div>
        <w:div w:id="1458716148">
          <w:marLeft w:val="0"/>
          <w:marRight w:val="0"/>
          <w:marTop w:val="0"/>
          <w:marBottom w:val="0"/>
          <w:divBdr>
            <w:top w:val="none" w:sz="0" w:space="0" w:color="auto"/>
            <w:left w:val="none" w:sz="0" w:space="0" w:color="auto"/>
            <w:bottom w:val="none" w:sz="0" w:space="0" w:color="auto"/>
            <w:right w:val="none" w:sz="0" w:space="0" w:color="auto"/>
          </w:divBdr>
        </w:div>
      </w:divsChild>
    </w:div>
    <w:div w:id="1542743755">
      <w:bodyDiv w:val="1"/>
      <w:marLeft w:val="0"/>
      <w:marRight w:val="0"/>
      <w:marTop w:val="0"/>
      <w:marBottom w:val="0"/>
      <w:divBdr>
        <w:top w:val="none" w:sz="0" w:space="0" w:color="auto"/>
        <w:left w:val="none" w:sz="0" w:space="0" w:color="auto"/>
        <w:bottom w:val="none" w:sz="0" w:space="0" w:color="auto"/>
        <w:right w:val="none" w:sz="0" w:space="0" w:color="auto"/>
      </w:divBdr>
      <w:divsChild>
        <w:div w:id="2013292738">
          <w:marLeft w:val="0"/>
          <w:marRight w:val="0"/>
          <w:marTop w:val="0"/>
          <w:marBottom w:val="0"/>
          <w:divBdr>
            <w:top w:val="none" w:sz="0" w:space="0" w:color="auto"/>
            <w:left w:val="none" w:sz="0" w:space="0" w:color="auto"/>
            <w:bottom w:val="none" w:sz="0" w:space="0" w:color="auto"/>
            <w:right w:val="none" w:sz="0" w:space="0" w:color="auto"/>
          </w:divBdr>
        </w:div>
        <w:div w:id="343746878">
          <w:marLeft w:val="0"/>
          <w:marRight w:val="0"/>
          <w:marTop w:val="0"/>
          <w:marBottom w:val="0"/>
          <w:divBdr>
            <w:top w:val="none" w:sz="0" w:space="0" w:color="auto"/>
            <w:left w:val="none" w:sz="0" w:space="0" w:color="auto"/>
            <w:bottom w:val="none" w:sz="0" w:space="0" w:color="auto"/>
            <w:right w:val="none" w:sz="0" w:space="0" w:color="auto"/>
          </w:divBdr>
        </w:div>
        <w:div w:id="1063866421">
          <w:marLeft w:val="0"/>
          <w:marRight w:val="0"/>
          <w:marTop w:val="0"/>
          <w:marBottom w:val="0"/>
          <w:divBdr>
            <w:top w:val="none" w:sz="0" w:space="0" w:color="auto"/>
            <w:left w:val="none" w:sz="0" w:space="0" w:color="auto"/>
            <w:bottom w:val="none" w:sz="0" w:space="0" w:color="auto"/>
            <w:right w:val="none" w:sz="0" w:space="0" w:color="auto"/>
          </w:divBdr>
        </w:div>
        <w:div w:id="646782749">
          <w:marLeft w:val="0"/>
          <w:marRight w:val="0"/>
          <w:marTop w:val="0"/>
          <w:marBottom w:val="0"/>
          <w:divBdr>
            <w:top w:val="none" w:sz="0" w:space="0" w:color="auto"/>
            <w:left w:val="none" w:sz="0" w:space="0" w:color="auto"/>
            <w:bottom w:val="none" w:sz="0" w:space="0" w:color="auto"/>
            <w:right w:val="none" w:sz="0" w:space="0" w:color="auto"/>
          </w:divBdr>
        </w:div>
        <w:div w:id="844707815">
          <w:marLeft w:val="0"/>
          <w:marRight w:val="0"/>
          <w:marTop w:val="0"/>
          <w:marBottom w:val="0"/>
          <w:divBdr>
            <w:top w:val="none" w:sz="0" w:space="0" w:color="auto"/>
            <w:left w:val="none" w:sz="0" w:space="0" w:color="auto"/>
            <w:bottom w:val="none" w:sz="0" w:space="0" w:color="auto"/>
            <w:right w:val="none" w:sz="0" w:space="0" w:color="auto"/>
          </w:divBdr>
        </w:div>
        <w:div w:id="1055078626">
          <w:marLeft w:val="0"/>
          <w:marRight w:val="0"/>
          <w:marTop w:val="0"/>
          <w:marBottom w:val="0"/>
          <w:divBdr>
            <w:top w:val="none" w:sz="0" w:space="0" w:color="auto"/>
            <w:left w:val="none" w:sz="0" w:space="0" w:color="auto"/>
            <w:bottom w:val="none" w:sz="0" w:space="0" w:color="auto"/>
            <w:right w:val="none" w:sz="0" w:space="0" w:color="auto"/>
          </w:divBdr>
        </w:div>
        <w:div w:id="1094135404">
          <w:marLeft w:val="0"/>
          <w:marRight w:val="0"/>
          <w:marTop w:val="0"/>
          <w:marBottom w:val="0"/>
          <w:divBdr>
            <w:top w:val="none" w:sz="0" w:space="0" w:color="auto"/>
            <w:left w:val="none" w:sz="0" w:space="0" w:color="auto"/>
            <w:bottom w:val="none" w:sz="0" w:space="0" w:color="auto"/>
            <w:right w:val="none" w:sz="0" w:space="0" w:color="auto"/>
          </w:divBdr>
        </w:div>
        <w:div w:id="2079284395">
          <w:marLeft w:val="0"/>
          <w:marRight w:val="0"/>
          <w:marTop w:val="0"/>
          <w:marBottom w:val="0"/>
          <w:divBdr>
            <w:top w:val="none" w:sz="0" w:space="0" w:color="auto"/>
            <w:left w:val="none" w:sz="0" w:space="0" w:color="auto"/>
            <w:bottom w:val="none" w:sz="0" w:space="0" w:color="auto"/>
            <w:right w:val="none" w:sz="0" w:space="0" w:color="auto"/>
          </w:divBdr>
        </w:div>
        <w:div w:id="600262877">
          <w:marLeft w:val="0"/>
          <w:marRight w:val="0"/>
          <w:marTop w:val="0"/>
          <w:marBottom w:val="0"/>
          <w:divBdr>
            <w:top w:val="none" w:sz="0" w:space="0" w:color="auto"/>
            <w:left w:val="none" w:sz="0" w:space="0" w:color="auto"/>
            <w:bottom w:val="none" w:sz="0" w:space="0" w:color="auto"/>
            <w:right w:val="none" w:sz="0" w:space="0" w:color="auto"/>
          </w:divBdr>
        </w:div>
      </w:divsChild>
    </w:div>
    <w:div w:id="1959138893">
      <w:bodyDiv w:val="1"/>
      <w:marLeft w:val="0"/>
      <w:marRight w:val="0"/>
      <w:marTop w:val="0"/>
      <w:marBottom w:val="0"/>
      <w:divBdr>
        <w:top w:val="none" w:sz="0" w:space="0" w:color="auto"/>
        <w:left w:val="none" w:sz="0" w:space="0" w:color="auto"/>
        <w:bottom w:val="none" w:sz="0" w:space="0" w:color="auto"/>
        <w:right w:val="none" w:sz="0" w:space="0" w:color="auto"/>
      </w:divBdr>
      <w:divsChild>
        <w:div w:id="1219124143">
          <w:marLeft w:val="0"/>
          <w:marRight w:val="0"/>
          <w:marTop w:val="0"/>
          <w:marBottom w:val="0"/>
          <w:divBdr>
            <w:top w:val="none" w:sz="0" w:space="0" w:color="auto"/>
            <w:left w:val="none" w:sz="0" w:space="0" w:color="auto"/>
            <w:bottom w:val="none" w:sz="0" w:space="0" w:color="auto"/>
            <w:right w:val="none" w:sz="0" w:space="0" w:color="auto"/>
          </w:divBdr>
        </w:div>
        <w:div w:id="1577664414">
          <w:marLeft w:val="0"/>
          <w:marRight w:val="0"/>
          <w:marTop w:val="0"/>
          <w:marBottom w:val="0"/>
          <w:divBdr>
            <w:top w:val="none" w:sz="0" w:space="0" w:color="auto"/>
            <w:left w:val="none" w:sz="0" w:space="0" w:color="auto"/>
            <w:bottom w:val="none" w:sz="0" w:space="0" w:color="auto"/>
            <w:right w:val="none" w:sz="0" w:space="0" w:color="auto"/>
          </w:divBdr>
        </w:div>
        <w:div w:id="943927676">
          <w:marLeft w:val="0"/>
          <w:marRight w:val="0"/>
          <w:marTop w:val="0"/>
          <w:marBottom w:val="0"/>
          <w:divBdr>
            <w:top w:val="none" w:sz="0" w:space="0" w:color="auto"/>
            <w:left w:val="none" w:sz="0" w:space="0" w:color="auto"/>
            <w:bottom w:val="none" w:sz="0" w:space="0" w:color="auto"/>
            <w:right w:val="none" w:sz="0" w:space="0" w:color="auto"/>
          </w:divBdr>
        </w:div>
        <w:div w:id="115099569">
          <w:marLeft w:val="0"/>
          <w:marRight w:val="0"/>
          <w:marTop w:val="0"/>
          <w:marBottom w:val="0"/>
          <w:divBdr>
            <w:top w:val="none" w:sz="0" w:space="0" w:color="auto"/>
            <w:left w:val="none" w:sz="0" w:space="0" w:color="auto"/>
            <w:bottom w:val="none" w:sz="0" w:space="0" w:color="auto"/>
            <w:right w:val="none" w:sz="0" w:space="0" w:color="auto"/>
          </w:divBdr>
        </w:div>
        <w:div w:id="1848863979">
          <w:marLeft w:val="0"/>
          <w:marRight w:val="0"/>
          <w:marTop w:val="0"/>
          <w:marBottom w:val="0"/>
          <w:divBdr>
            <w:top w:val="none" w:sz="0" w:space="0" w:color="auto"/>
            <w:left w:val="none" w:sz="0" w:space="0" w:color="auto"/>
            <w:bottom w:val="none" w:sz="0" w:space="0" w:color="auto"/>
            <w:right w:val="none" w:sz="0" w:space="0" w:color="auto"/>
          </w:divBdr>
        </w:div>
        <w:div w:id="549077131">
          <w:marLeft w:val="0"/>
          <w:marRight w:val="0"/>
          <w:marTop w:val="0"/>
          <w:marBottom w:val="0"/>
          <w:divBdr>
            <w:top w:val="none" w:sz="0" w:space="0" w:color="auto"/>
            <w:left w:val="none" w:sz="0" w:space="0" w:color="auto"/>
            <w:bottom w:val="none" w:sz="0" w:space="0" w:color="auto"/>
            <w:right w:val="none" w:sz="0" w:space="0" w:color="auto"/>
          </w:divBdr>
        </w:div>
        <w:div w:id="1050571710">
          <w:marLeft w:val="0"/>
          <w:marRight w:val="0"/>
          <w:marTop w:val="0"/>
          <w:marBottom w:val="0"/>
          <w:divBdr>
            <w:top w:val="none" w:sz="0" w:space="0" w:color="auto"/>
            <w:left w:val="none" w:sz="0" w:space="0" w:color="auto"/>
            <w:bottom w:val="none" w:sz="0" w:space="0" w:color="auto"/>
            <w:right w:val="none" w:sz="0" w:space="0" w:color="auto"/>
          </w:divBdr>
        </w:div>
      </w:divsChild>
    </w:div>
    <w:div w:id="2099209334">
      <w:bodyDiv w:val="1"/>
      <w:marLeft w:val="0"/>
      <w:marRight w:val="0"/>
      <w:marTop w:val="0"/>
      <w:marBottom w:val="0"/>
      <w:divBdr>
        <w:top w:val="none" w:sz="0" w:space="0" w:color="auto"/>
        <w:left w:val="none" w:sz="0" w:space="0" w:color="auto"/>
        <w:bottom w:val="none" w:sz="0" w:space="0" w:color="auto"/>
        <w:right w:val="none" w:sz="0" w:space="0" w:color="auto"/>
      </w:divBdr>
      <w:divsChild>
        <w:div w:id="456990588">
          <w:marLeft w:val="0"/>
          <w:marRight w:val="0"/>
          <w:marTop w:val="0"/>
          <w:marBottom w:val="0"/>
          <w:divBdr>
            <w:top w:val="none" w:sz="0" w:space="0" w:color="auto"/>
            <w:left w:val="none" w:sz="0" w:space="0" w:color="auto"/>
            <w:bottom w:val="none" w:sz="0" w:space="0" w:color="auto"/>
            <w:right w:val="none" w:sz="0" w:space="0" w:color="auto"/>
          </w:divBdr>
          <w:divsChild>
            <w:div w:id="2089306371">
              <w:marLeft w:val="0"/>
              <w:marRight w:val="0"/>
              <w:marTop w:val="0"/>
              <w:marBottom w:val="0"/>
              <w:divBdr>
                <w:top w:val="none" w:sz="0" w:space="0" w:color="auto"/>
                <w:left w:val="none" w:sz="0" w:space="0" w:color="auto"/>
                <w:bottom w:val="none" w:sz="0" w:space="0" w:color="auto"/>
                <w:right w:val="none" w:sz="0" w:space="0" w:color="auto"/>
              </w:divBdr>
            </w:div>
          </w:divsChild>
        </w:div>
        <w:div w:id="775519151">
          <w:marLeft w:val="0"/>
          <w:marRight w:val="0"/>
          <w:marTop w:val="0"/>
          <w:marBottom w:val="0"/>
          <w:divBdr>
            <w:top w:val="none" w:sz="0" w:space="0" w:color="auto"/>
            <w:left w:val="none" w:sz="0" w:space="0" w:color="auto"/>
            <w:bottom w:val="none" w:sz="0" w:space="0" w:color="auto"/>
            <w:right w:val="none" w:sz="0" w:space="0" w:color="auto"/>
          </w:divBdr>
          <w:divsChild>
            <w:div w:id="1511025893">
              <w:marLeft w:val="0"/>
              <w:marRight w:val="0"/>
              <w:marTop w:val="0"/>
              <w:marBottom w:val="0"/>
              <w:divBdr>
                <w:top w:val="none" w:sz="0" w:space="0" w:color="auto"/>
                <w:left w:val="none" w:sz="0" w:space="0" w:color="auto"/>
                <w:bottom w:val="none" w:sz="0" w:space="0" w:color="auto"/>
                <w:right w:val="none" w:sz="0" w:space="0" w:color="auto"/>
              </w:divBdr>
            </w:div>
          </w:divsChild>
        </w:div>
        <w:div w:id="1796023639">
          <w:marLeft w:val="0"/>
          <w:marRight w:val="0"/>
          <w:marTop w:val="0"/>
          <w:marBottom w:val="0"/>
          <w:divBdr>
            <w:top w:val="none" w:sz="0" w:space="0" w:color="auto"/>
            <w:left w:val="none" w:sz="0" w:space="0" w:color="auto"/>
            <w:bottom w:val="none" w:sz="0" w:space="0" w:color="auto"/>
            <w:right w:val="none" w:sz="0" w:space="0" w:color="auto"/>
          </w:divBdr>
          <w:divsChild>
            <w:div w:id="497111869">
              <w:marLeft w:val="0"/>
              <w:marRight w:val="0"/>
              <w:marTop w:val="0"/>
              <w:marBottom w:val="0"/>
              <w:divBdr>
                <w:top w:val="none" w:sz="0" w:space="0" w:color="auto"/>
                <w:left w:val="none" w:sz="0" w:space="0" w:color="auto"/>
                <w:bottom w:val="none" w:sz="0" w:space="0" w:color="auto"/>
                <w:right w:val="none" w:sz="0" w:space="0" w:color="auto"/>
              </w:divBdr>
            </w:div>
          </w:divsChild>
        </w:div>
        <w:div w:id="482163834">
          <w:marLeft w:val="0"/>
          <w:marRight w:val="0"/>
          <w:marTop w:val="0"/>
          <w:marBottom w:val="0"/>
          <w:divBdr>
            <w:top w:val="none" w:sz="0" w:space="0" w:color="auto"/>
            <w:left w:val="none" w:sz="0" w:space="0" w:color="auto"/>
            <w:bottom w:val="none" w:sz="0" w:space="0" w:color="auto"/>
            <w:right w:val="none" w:sz="0" w:space="0" w:color="auto"/>
          </w:divBdr>
        </w:div>
        <w:div w:id="839275003">
          <w:marLeft w:val="0"/>
          <w:marRight w:val="0"/>
          <w:marTop w:val="0"/>
          <w:marBottom w:val="0"/>
          <w:divBdr>
            <w:top w:val="none" w:sz="0" w:space="0" w:color="auto"/>
            <w:left w:val="none" w:sz="0" w:space="0" w:color="auto"/>
            <w:bottom w:val="none" w:sz="0" w:space="0" w:color="auto"/>
            <w:right w:val="none" w:sz="0" w:space="0" w:color="auto"/>
          </w:divBdr>
        </w:div>
        <w:div w:id="572350706">
          <w:marLeft w:val="0"/>
          <w:marRight w:val="0"/>
          <w:marTop w:val="0"/>
          <w:marBottom w:val="0"/>
          <w:divBdr>
            <w:top w:val="none" w:sz="0" w:space="0" w:color="auto"/>
            <w:left w:val="none" w:sz="0" w:space="0" w:color="auto"/>
            <w:bottom w:val="none" w:sz="0" w:space="0" w:color="auto"/>
            <w:right w:val="none" w:sz="0" w:space="0" w:color="auto"/>
          </w:divBdr>
        </w:div>
        <w:div w:id="1418090884">
          <w:marLeft w:val="0"/>
          <w:marRight w:val="0"/>
          <w:marTop w:val="0"/>
          <w:marBottom w:val="0"/>
          <w:divBdr>
            <w:top w:val="none" w:sz="0" w:space="0" w:color="auto"/>
            <w:left w:val="none" w:sz="0" w:space="0" w:color="auto"/>
            <w:bottom w:val="none" w:sz="0" w:space="0" w:color="auto"/>
            <w:right w:val="none" w:sz="0" w:space="0" w:color="auto"/>
          </w:divBdr>
        </w:div>
        <w:div w:id="1354455585">
          <w:marLeft w:val="0"/>
          <w:marRight w:val="0"/>
          <w:marTop w:val="0"/>
          <w:marBottom w:val="0"/>
          <w:divBdr>
            <w:top w:val="none" w:sz="0" w:space="0" w:color="auto"/>
            <w:left w:val="none" w:sz="0" w:space="0" w:color="auto"/>
            <w:bottom w:val="none" w:sz="0" w:space="0" w:color="auto"/>
            <w:right w:val="none" w:sz="0" w:space="0" w:color="auto"/>
          </w:divBdr>
        </w:div>
        <w:div w:id="1354528098">
          <w:marLeft w:val="0"/>
          <w:marRight w:val="0"/>
          <w:marTop w:val="0"/>
          <w:marBottom w:val="0"/>
          <w:divBdr>
            <w:top w:val="none" w:sz="0" w:space="0" w:color="auto"/>
            <w:left w:val="none" w:sz="0" w:space="0" w:color="auto"/>
            <w:bottom w:val="none" w:sz="0" w:space="0" w:color="auto"/>
            <w:right w:val="none" w:sz="0" w:space="0" w:color="auto"/>
          </w:divBdr>
        </w:div>
        <w:div w:id="1592737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17514</Words>
  <Characters>110341</Characters>
  <Application>Microsoft Office Word</Application>
  <DocSecurity>0</DocSecurity>
  <Lines>919</Lines>
  <Paragraphs>255</Paragraphs>
  <ScaleCrop>false</ScaleCrop>
  <HeadingPairs>
    <vt:vector size="4" baseType="variant">
      <vt:variant>
        <vt:lpstr>Titel</vt:lpstr>
      </vt:variant>
      <vt:variant>
        <vt:i4>1</vt:i4>
      </vt:variant>
      <vt:variant>
        <vt:lpstr>Überschriften</vt:lpstr>
      </vt:variant>
      <vt:variant>
        <vt:i4>56</vt:i4>
      </vt:variant>
    </vt:vector>
  </HeadingPairs>
  <TitlesOfParts>
    <vt:vector size="57" baseType="lpstr">
      <vt:lpstr/>
      <vt:lpstr>Blarer von Giersberg, Ambrosius und Thomas – Briefe und Lieder</vt:lpstr>
      <vt:lpstr>Vorwort</vt:lpstr>
      <vt:lpstr>Teil 1: Ambrosius Blarer</vt:lpstr>
      <vt:lpstr>    Lieder</vt:lpstr>
      <vt:lpstr>        Der CXXIX. Psalm.</vt:lpstr>
      <vt:lpstr>        Ein gsang vff die himmelfart Christi,</vt:lpstr>
      <vt:lpstr>        Freilied an Cathrinen Walterin</vt:lpstr>
      <vt:lpstr>        Jauchz, Erd, und Himmel, juble hell</vt:lpstr>
      <vt:lpstr>        Konstanz-Lied</vt:lpstr>
      <vt:lpstr>        MAg ich dem tod nit widerstan</vt:lpstr>
      <vt:lpstr>        Vermanung an die Christlichen Jugent zuom gesang</vt:lpstr>
      <vt:lpstr>        Wach auf, wach auf, ’s hohe Zeit</vt:lpstr>
      <vt:lpstr>        WAch uff, wach uff! es ist groß zyt,</vt:lpstr>
      <vt:lpstr>        Wie´s Gott gefällt, so g´fällt´s</vt:lpstr>
      <vt:lpstr>        Ein tütsch Veni sancte für die kinder.</vt:lpstr>
      <vt:lpstr>    Briefe</vt:lpstr>
      <vt:lpstr>        An seinen Bruder Thomas 25.7.1522</vt:lpstr>
      <vt:lpstr>        An Philipp Melanchthon, 6.8.1522</vt:lpstr>
      <vt:lpstr>        An Huldrych Zwingli</vt:lpstr>
      <vt:lpstr>        An Martin Bucer</vt:lpstr>
      <vt:lpstr>        An Georg Vögeli, 2.12.1531</vt:lpstr>
      <vt:lpstr>        An Georg Vögeli, 11.12.1531</vt:lpstr>
      <vt:lpstr>        An Martin Bucer</vt:lpstr>
      <vt:lpstr>        An den Esslinger Rath, 10.10.1532</vt:lpstr>
      <vt:lpstr>        Aus zwei Briefen über Schwenkfeld (Brief 1)</vt:lpstr>
      <vt:lpstr>        Aus zwei Briefen über Schwenkfeld (Brief 2)</vt:lpstr>
      <vt:lpstr>        An Johann Machtholf April 1534</vt:lpstr>
      <vt:lpstr>        An Thomas Blaurer, 14.3.1536</vt:lpstr>
      <vt:lpstr>        An Johann Machtolph (Auszug)</vt:lpstr>
      <vt:lpstr>        An Johann Machtolph über den Götzentag zu Urach</vt:lpstr>
      <vt:lpstr>        An den Konstanzer Rat, 11.2.1538</vt:lpstr>
      <vt:lpstr>        An Johann Machtolf</vt:lpstr>
      <vt:lpstr>        Amrosius Blarer und Johannes Zwick an den Rath von Konstanz, 1538</vt:lpstr>
      <vt:lpstr>        An Margarethe Blarer aus Hagenau am 4.7.1540</vt:lpstr>
      <vt:lpstr>        Über den Tod Margarethes an Bullinger, November 1541</vt:lpstr>
      <vt:lpstr>        An Heinrich Bullinger, 23.12.1543</vt:lpstr>
      <vt:lpstr>        An Heinrich Bullinger, 3.7.1546</vt:lpstr>
      <vt:lpstr>        An Herzog Christoph von Württemberg</vt:lpstr>
      <vt:lpstr>        Brief an Hubertus 1564 über den Tod Calvins</vt:lpstr>
      <vt:lpstr>        Brief an seine Base Barbara Blaurer</vt:lpstr>
      <vt:lpstr>    Briefe an Ambrosius Blarer</vt:lpstr>
      <vt:lpstr>        Bucer, Martin - an Ambrosius Blaurer</vt:lpstr>
      <vt:lpstr>        Bucer Martin an Ambrosius Blarer</vt:lpstr>
      <vt:lpstr>        Bucer, Martin an Ambrosius Blaurer – Fragment</vt:lpstr>
      <vt:lpstr>        Bucer, Martin an Blarer – Fragmente</vt:lpstr>
      <vt:lpstr>        Bucer, Martin- An Blarer – Fragment</vt:lpstr>
      <vt:lpstr>        Juda, Leo – Brief an Ambrosius Blarer, September 1534</vt:lpstr>
      <vt:lpstr>        Otter, Jakob – An Ambrosius Blaurer</vt:lpstr>
      <vt:lpstr>        Frecht, Martin – An Erhard Schnepf und Ambrosius Blaurer</vt:lpstr>
      <vt:lpstr>        Bucer, Martin – An Ambrosius Blaurer</vt:lpstr>
      <vt:lpstr>        Calvin, Jean – An Blaurer in Biel </vt:lpstr>
      <vt:lpstr>        Calvin, Jean – An Blaurer in Biel</vt:lpstr>
      <vt:lpstr>        Calvin, Jean – An Blaurer in Biel</vt:lpstr>
      <vt:lpstr>        Calvin, Jean – An Blaurer in Biel</vt:lpstr>
      <vt:lpstr>        Calvin, Jean – An Blaurer in Biel </vt:lpstr>
      <vt:lpstr>        Calvin, Jean – An Blaurer in Winterthur</vt:lpstr>
    </vt:vector>
  </TitlesOfParts>
  <Company>Glaubensstimme.de</Company>
  <LinksUpToDate>false</LinksUpToDate>
  <CharactersWithSpaces>127600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Briefe und Lieder</dc:title>
  <dc:subject/>
  <dc:creator>Blarer von Giersberg, Ambrosius und Thomas</dc:creator>
  <cp:keywords/>
  <dc:description/>
  <cp:lastModifiedBy>webmaster@glaubensstimme.de</cp:lastModifiedBy>
  <cp:revision>4</cp:revision>
  <dcterms:created xsi:type="dcterms:W3CDTF">2021-04-15T05:30:00Z</dcterms:created>
  <dcterms:modified xsi:type="dcterms:W3CDTF">2021-04-16T16:12:00Z</dcterms:modified>
  <dc:language>de</dc:language>
</cp:coreProperties>
</file>